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EMSI-RESOURCE.RTYPE.CLASS</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FAC</w:t>
            </w:r>
          </w:p>
        </w:tc>
        <w:tc>
          <w:tcPr>
            <w:tcW w:type="dxa" w:w="1440"/>
          </w:tcPr>
          <w:p>
            <w:r>
              <w:t>Facilité</w:t>
            </w:r>
          </w:p>
        </w:tc>
        <w:tc>
          <w:tcPr>
            <w:tcW w:type="dxa" w:w="1440"/>
          </w:tcPr>
          <w:p>
            <w:r/>
          </w:p>
        </w:tc>
        <w:tc>
          <w:tcPr>
            <w:tcW w:type="dxa" w:w="1440"/>
          </w:tcPr>
          <w:p>
            <w:r/>
          </w:p>
        </w:tc>
        <w:tc>
          <w:tcPr>
            <w:tcW w:type="dxa" w:w="1440"/>
          </w:tcPr>
          <w:p>
            <w:r>
              <w:t xml:space="preserve"> Un terme désignant quelque chose de conçu, construit, installé, etc., pour servir une fonction spécifique offrant une commodité ou un service.</w:t>
            </w:r>
          </w:p>
        </w:tc>
        <w:tc>
          <w:tcPr>
            <w:tcW w:type="dxa" w:w="1440"/>
          </w:tcPr>
          <w:p>
            <w:r/>
          </w:p>
        </w:tc>
      </w:tr>
      <w:tr>
        <w:tc>
          <w:tcPr>
            <w:tcW w:type="dxa" w:w="1440"/>
          </w:tcPr>
          <w:p>
            <w:r>
              <w:t>HUM</w:t>
            </w:r>
          </w:p>
        </w:tc>
        <w:tc>
          <w:tcPr>
            <w:tcW w:type="dxa" w:w="1440"/>
          </w:tcPr>
          <w:p>
            <w:r>
              <w:t>Ressources humaines</w:t>
            </w:r>
          </w:p>
        </w:tc>
        <w:tc>
          <w:tcPr>
            <w:tcW w:type="dxa" w:w="1440"/>
          </w:tcPr>
          <w:p>
            <w:r/>
          </w:p>
        </w:tc>
        <w:tc>
          <w:tcPr>
            <w:tcW w:type="dxa" w:w="1440"/>
          </w:tcPr>
          <w:p>
            <w:r/>
          </w:p>
        </w:tc>
        <w:tc>
          <w:tcPr>
            <w:tcW w:type="dxa" w:w="1440"/>
          </w:tcPr>
          <w:p>
            <w:r>
              <w:t xml:space="preserve"> Une source de soutien ou d'aide, en particulier, celle qui peut être facilement sollicitée en cas de besoin.</w:t>
            </w:r>
          </w:p>
        </w:tc>
        <w:tc>
          <w:tcPr>
            <w:tcW w:type="dxa" w:w="1440"/>
          </w:tcPr>
          <w:p>
            <w:r/>
          </w:p>
        </w:tc>
      </w:tr>
      <w:tr>
        <w:tc>
          <w:tcPr>
            <w:tcW w:type="dxa" w:w="1440"/>
          </w:tcPr>
          <w:p>
            <w:r>
              <w:t>MAT</w:t>
            </w:r>
          </w:p>
        </w:tc>
        <w:tc>
          <w:tcPr>
            <w:tcW w:type="dxa" w:w="1440"/>
          </w:tcPr>
          <w:p>
            <w:r>
              <w:t>Matériel</w:t>
            </w:r>
          </w:p>
        </w:tc>
        <w:tc>
          <w:tcPr>
            <w:tcW w:type="dxa" w:w="1440"/>
          </w:tcPr>
          <w:p>
            <w:r/>
          </w:p>
        </w:tc>
        <w:tc>
          <w:tcPr>
            <w:tcW w:type="dxa" w:w="1440"/>
          </w:tcPr>
          <w:p>
            <w:r/>
          </w:p>
        </w:tc>
        <w:tc>
          <w:tcPr>
            <w:tcW w:type="dxa" w:w="1440"/>
          </w:tcPr>
          <w:p>
            <w:r>
              <w:t xml:space="preserve"> Une substance ou des substances dont une chose est faite ou composée pour être fournie en soutien et en assistance en cas d'urgence.</w:t>
            </w:r>
          </w:p>
        </w:tc>
        <w:tc>
          <w:tcPr>
            <w:tcW w:type="dxa" w:w="1440"/>
          </w:tcPr>
          <w:p>
            <w:r/>
          </w:p>
        </w:tc>
      </w:tr>
      <w:tr>
        <w:tc>
          <w:tcPr>
            <w:tcW w:type="dxa" w:w="1440"/>
          </w:tcPr>
          <w:p>
            <w:r>
              <w:t>ORG</w:t>
            </w:r>
          </w:p>
        </w:tc>
        <w:tc>
          <w:tcPr>
            <w:tcW w:type="dxa" w:w="1440"/>
          </w:tcPr>
          <w:p>
            <w:r>
              <w:t>Organisation</w:t>
            </w:r>
          </w:p>
        </w:tc>
        <w:tc>
          <w:tcPr>
            <w:tcW w:type="dxa" w:w="1440"/>
          </w:tcPr>
          <w:p>
            <w:r/>
          </w:p>
        </w:tc>
        <w:tc>
          <w:tcPr>
            <w:tcW w:type="dxa" w:w="1440"/>
          </w:tcPr>
          <w:p>
            <w:r/>
          </w:p>
        </w:tc>
        <w:tc>
          <w:tcPr>
            <w:tcW w:type="dxa" w:w="1440"/>
          </w:tcPr>
          <w:p>
            <w:r>
              <w:t xml:space="preserve"> Une organisation qui fournit un soutien ou une assistance en cas d'urgence.</w:t>
            </w:r>
          </w:p>
        </w:tc>
        <w:tc>
          <w:tcPr>
            <w:tcW w:type="dxa" w:w="1440"/>
          </w:tcPr>
          <w:p>
            <w:r/>
          </w:p>
        </w:tc>
      </w:tr>
      <w:tr>
        <w:tc>
          <w:tcPr>
            <w:tcW w:type="dxa" w:w="1440"/>
          </w:tcPr>
          <w:p>
            <w:r>
              <w:t>FAC/BRIDGE</w:t>
            </w:r>
          </w:p>
        </w:tc>
        <w:tc>
          <w:tcPr>
            <w:tcW w:type="dxa" w:w="1440"/>
          </w:tcPr>
          <w:p>
            <w:r>
              <w:t>Facilité</w:t>
            </w:r>
          </w:p>
        </w:tc>
        <w:tc>
          <w:tcPr>
            <w:tcW w:type="dxa" w:w="1440"/>
          </w:tcPr>
          <w:p>
            <w:r>
              <w:t>Pont</w:t>
            </w:r>
          </w:p>
        </w:tc>
        <w:tc>
          <w:tcPr>
            <w:tcW w:type="dxa" w:w="1440"/>
          </w:tcPr>
          <w:p>
            <w:r/>
          </w:p>
        </w:tc>
        <w:tc>
          <w:tcPr>
            <w:tcW w:type="dxa" w:w="1440"/>
          </w:tcPr>
          <w:p>
            <w:r>
              <w:t xml:space="preserve"> Une structure qui enjambe et permet le passage au-dessus d'une rivière, d'un gouffre, d'une route, ou similaire.</w:t>
            </w:r>
          </w:p>
        </w:tc>
        <w:tc>
          <w:tcPr>
            <w:tcW w:type="dxa" w:w="1440"/>
          </w:tcPr>
          <w:p>
            <w:r/>
          </w:p>
        </w:tc>
      </w:tr>
      <w:tr>
        <w:tc>
          <w:tcPr>
            <w:tcW w:type="dxa" w:w="1440"/>
          </w:tcPr>
          <w:p>
            <w:r>
              <w:t>FAC/BUILDN</w:t>
            </w:r>
          </w:p>
        </w:tc>
        <w:tc>
          <w:tcPr>
            <w:tcW w:type="dxa" w:w="1440"/>
          </w:tcPr>
          <w:p>
            <w:r>
              <w:t>Facilité</w:t>
            </w:r>
          </w:p>
        </w:tc>
        <w:tc>
          <w:tcPr>
            <w:tcW w:type="dxa" w:w="1440"/>
          </w:tcPr>
          <w:p>
            <w:r>
              <w:t>Bâtiment</w:t>
            </w:r>
          </w:p>
        </w:tc>
        <w:tc>
          <w:tcPr>
            <w:tcW w:type="dxa" w:w="1440"/>
          </w:tcPr>
          <w:p>
            <w:r/>
          </w:p>
        </w:tc>
        <w:tc>
          <w:tcPr>
            <w:tcW w:type="dxa" w:w="1440"/>
          </w:tcPr>
          <w:p>
            <w:r>
              <w:t xml:space="preserve"> Une structure permanente ou temporaire offrant une construction fermée sur un terrain, ayant un toit et généralement des fenêtres, et souvent plusieurs niveaux, utilisée pour une grande variété d'activités, comme la vie, le divertissement, ou la fabrication.</w:t>
            </w:r>
          </w:p>
        </w:tc>
        <w:tc>
          <w:tcPr>
            <w:tcW w:type="dxa" w:w="1440"/>
          </w:tcPr>
          <w:p>
            <w:r/>
          </w:p>
        </w:tc>
      </w:tr>
      <w:tr>
        <w:tc>
          <w:tcPr>
            <w:tcW w:type="dxa" w:w="1440"/>
          </w:tcPr>
          <w:p>
            <w:r>
              <w:t>FAC/DEPOT</w:t>
            </w:r>
          </w:p>
        </w:tc>
        <w:tc>
          <w:tcPr>
            <w:tcW w:type="dxa" w:w="1440"/>
          </w:tcPr>
          <w:p>
            <w:r>
              <w:t>Facilité</w:t>
            </w:r>
          </w:p>
        </w:tc>
        <w:tc>
          <w:tcPr>
            <w:tcW w:type="dxa" w:w="1440"/>
          </w:tcPr>
          <w:p>
            <w:r>
              <w:t>Dépôt</w:t>
            </w:r>
          </w:p>
        </w:tc>
        <w:tc>
          <w:tcPr>
            <w:tcW w:type="dxa" w:w="1440"/>
          </w:tcPr>
          <w:p>
            <w:r/>
          </w:p>
        </w:tc>
        <w:tc>
          <w:tcPr>
            <w:tcW w:type="dxa" w:w="1440"/>
          </w:tcPr>
          <w:p>
            <w:r>
              <w:t xml:space="preserve"> "Un endroit où les fournitures et les matériaux sont stockés en vue de leur distribution."</w:t>
            </w:r>
          </w:p>
        </w:tc>
        <w:tc>
          <w:tcPr>
            <w:tcW w:type="dxa" w:w="1440"/>
          </w:tcPr>
          <w:p>
            <w:r/>
          </w:p>
        </w:tc>
      </w:tr>
      <w:tr>
        <w:tc>
          <w:tcPr>
            <w:tcW w:type="dxa" w:w="1440"/>
          </w:tcPr>
          <w:p>
            <w:r>
              <w:t>FAC/NETWK</w:t>
            </w:r>
          </w:p>
        </w:tc>
        <w:tc>
          <w:tcPr>
            <w:tcW w:type="dxa" w:w="1440"/>
          </w:tcPr>
          <w:p>
            <w:r>
              <w:t>Facilité</w:t>
            </w:r>
          </w:p>
        </w:tc>
        <w:tc>
          <w:tcPr>
            <w:tcW w:type="dxa" w:w="1440"/>
          </w:tcPr>
          <w:p>
            <w:r>
              <w:t>Réseau</w:t>
            </w:r>
          </w:p>
        </w:tc>
        <w:tc>
          <w:tcPr>
            <w:tcW w:type="dxa" w:w="1440"/>
          </w:tcPr>
          <w:p>
            <w:r/>
          </w:p>
        </w:tc>
        <w:tc>
          <w:tcPr>
            <w:tcW w:type="dxa" w:w="1440"/>
          </w:tcPr>
          <w:p>
            <w:r>
              <w:t xml:space="preserve"> Réseau</w:t>
            </w:r>
          </w:p>
        </w:tc>
        <w:tc>
          <w:tcPr>
            <w:tcW w:type="dxa" w:w="1440"/>
          </w:tcPr>
          <w:p>
            <w:r/>
          </w:p>
        </w:tc>
      </w:tr>
      <w:tr>
        <w:tc>
          <w:tcPr>
            <w:tcW w:type="dxa" w:w="1440"/>
          </w:tcPr>
          <w:p>
            <w:r>
              <w:t>FAC/OPR</w:t>
            </w:r>
          </w:p>
        </w:tc>
        <w:tc>
          <w:tcPr>
            <w:tcW w:type="dxa" w:w="1440"/>
          </w:tcPr>
          <w:p>
            <w:r>
              <w:t>Facilité</w:t>
            </w:r>
          </w:p>
        </w:tc>
        <w:tc>
          <w:tcPr>
            <w:tcW w:type="dxa" w:w="1440"/>
          </w:tcPr>
          <w:p>
            <w:r>
              <w:t>Installation opérationnelle</w:t>
            </w:r>
          </w:p>
        </w:tc>
        <w:tc>
          <w:tcPr>
            <w:tcW w:type="dxa" w:w="1440"/>
          </w:tcPr>
          <w:p>
            <w:r/>
          </w:p>
        </w:tc>
        <w:tc>
          <w:tcPr>
            <w:tcW w:type="dxa" w:w="1440"/>
          </w:tcPr>
          <w:p>
            <w:r>
              <w:t xml:space="preserve"> Installation opérationnelle</w:t>
            </w:r>
          </w:p>
        </w:tc>
        <w:tc>
          <w:tcPr>
            <w:tcW w:type="dxa" w:w="1440"/>
          </w:tcPr>
          <w:p>
            <w:r/>
          </w:p>
        </w:tc>
      </w:tr>
      <w:tr>
        <w:tc>
          <w:tcPr>
            <w:tcW w:type="dxa" w:w="1440"/>
          </w:tcPr>
          <w:p>
            <w:r>
              <w:t>FAC/OTH</w:t>
            </w:r>
          </w:p>
        </w:tc>
        <w:tc>
          <w:tcPr>
            <w:tcW w:type="dxa" w:w="1440"/>
          </w:tcPr>
          <w:p>
            <w:r>
              <w:t>Facilité</w:t>
            </w:r>
          </w:p>
        </w:tc>
        <w:tc>
          <w:tcPr>
            <w:tcW w:type="dxa" w:w="1440"/>
          </w:tcPr>
          <w:p>
            <w:r>
              <w:t>Autre type d'installation</w:t>
            </w:r>
          </w:p>
        </w:tc>
        <w:tc>
          <w:tcPr>
            <w:tcW w:type="dxa" w:w="1440"/>
          </w:tcPr>
          <w:p>
            <w:r/>
          </w:p>
        </w:tc>
        <w:tc>
          <w:tcPr>
            <w:tcW w:type="dxa" w:w="1440"/>
          </w:tcPr>
          <w:p>
            <w:r>
              <w:t xml:space="preserve"> Autre type d'installation</w:t>
            </w:r>
          </w:p>
        </w:tc>
        <w:tc>
          <w:tcPr>
            <w:tcW w:type="dxa" w:w="1440"/>
          </w:tcPr>
          <w:p>
            <w:r/>
          </w:p>
        </w:tc>
      </w:tr>
      <w:tr>
        <w:tc>
          <w:tcPr>
            <w:tcW w:type="dxa" w:w="1440"/>
          </w:tcPr>
          <w:p>
            <w:r>
              <w:t>FAC/WATFIR</w:t>
            </w:r>
          </w:p>
        </w:tc>
        <w:tc>
          <w:tcPr>
            <w:tcW w:type="dxa" w:w="1440"/>
          </w:tcPr>
          <w:p>
            <w:r>
              <w:t>Facilité</w:t>
            </w:r>
          </w:p>
        </w:tc>
        <w:tc>
          <w:tcPr>
            <w:tcW w:type="dxa" w:w="1440"/>
          </w:tcPr>
          <w:p>
            <w:r>
              <w:t>Approvisionnements en eau et en mousse</w:t>
            </w:r>
          </w:p>
        </w:tc>
        <w:tc>
          <w:tcPr>
            <w:tcW w:type="dxa" w:w="1440"/>
          </w:tcPr>
          <w:p>
            <w:r/>
          </w:p>
        </w:tc>
        <w:tc>
          <w:tcPr>
            <w:tcW w:type="dxa" w:w="1440"/>
          </w:tcPr>
          <w:p>
            <w:r>
              <w:t xml:space="preserve"> Approvisionnements en eau et en mousse</w:t>
            </w:r>
          </w:p>
        </w:tc>
        <w:tc>
          <w:tcPr>
            <w:tcW w:type="dxa" w:w="1440"/>
          </w:tcPr>
          <w:p>
            <w:r/>
          </w:p>
        </w:tc>
      </w:tr>
      <w:tr>
        <w:tc>
          <w:tcPr>
            <w:tcW w:type="dxa" w:w="1440"/>
          </w:tcPr>
          <w:p>
            <w:r>
              <w:t>FAC/BRIDGE/MILVHL</w:t>
            </w:r>
          </w:p>
        </w:tc>
        <w:tc>
          <w:tcPr>
            <w:tcW w:type="dxa" w:w="1440"/>
          </w:tcPr>
          <w:p>
            <w:r>
              <w:t>Facilité</w:t>
            </w:r>
          </w:p>
        </w:tc>
        <w:tc>
          <w:tcPr>
            <w:tcW w:type="dxa" w:w="1440"/>
          </w:tcPr>
          <w:p>
            <w:r>
              <w:t>Pont</w:t>
            </w:r>
          </w:p>
        </w:tc>
        <w:tc>
          <w:tcPr>
            <w:tcW w:type="dxa" w:w="1440"/>
          </w:tcPr>
          <w:p>
            <w:r>
              <w:t>Militaire, lancé depuis un véhicule</w:t>
            </w:r>
          </w:p>
        </w:tc>
        <w:tc>
          <w:tcPr>
            <w:tcW w:type="dxa" w:w="1440"/>
          </w:tcPr>
          <w:p>
            <w:r>
              <w:t xml:space="preserve"> Un pont transporté sur un véhicule et déployé depuis le véhicule pour une utilisation immédiate.</w:t>
            </w:r>
          </w:p>
        </w:tc>
        <w:tc>
          <w:tcPr>
            <w:tcW w:type="dxa" w:w="1440"/>
          </w:tcPr>
          <w:p>
            <w:r/>
          </w:p>
        </w:tc>
      </w:tr>
      <w:tr>
        <w:tc>
          <w:tcPr>
            <w:tcW w:type="dxa" w:w="1440"/>
          </w:tcPr>
          <w:p>
            <w:r>
              <w:t>FAC/BUILDN/BARRCK</w:t>
            </w:r>
          </w:p>
        </w:tc>
        <w:tc>
          <w:tcPr>
            <w:tcW w:type="dxa" w:w="1440"/>
          </w:tcPr>
          <w:p>
            <w:r>
              <w:t>Facilité</w:t>
            </w:r>
          </w:p>
        </w:tc>
        <w:tc>
          <w:tcPr>
            <w:tcW w:type="dxa" w:w="1440"/>
          </w:tcPr>
          <w:p>
            <w:r>
              <w:t>Bâtiment</w:t>
            </w:r>
          </w:p>
        </w:tc>
        <w:tc>
          <w:tcPr>
            <w:tcW w:type="dxa" w:w="1440"/>
          </w:tcPr>
          <w:p>
            <w:r>
              <w:t>Caserne</w:t>
            </w:r>
          </w:p>
        </w:tc>
        <w:tc>
          <w:tcPr>
            <w:tcW w:type="dxa" w:w="1440"/>
          </w:tcPr>
          <w:p>
            <w:r>
              <w:t xml:space="preserve"> Un bâtiment ou un groupe de bâtiments utilisé pour loger des personnes.</w:t>
            </w:r>
          </w:p>
        </w:tc>
        <w:tc>
          <w:tcPr>
            <w:tcW w:type="dxa" w:w="1440"/>
          </w:tcPr>
          <w:p>
            <w:r/>
          </w:p>
        </w:tc>
      </w:tr>
      <w:tr>
        <w:tc>
          <w:tcPr>
            <w:tcW w:type="dxa" w:w="1440"/>
          </w:tcPr>
          <w:p>
            <w:r>
              <w:t>FAC/BUILDN/BUNKER</w:t>
            </w:r>
          </w:p>
        </w:tc>
        <w:tc>
          <w:tcPr>
            <w:tcW w:type="dxa" w:w="1440"/>
          </w:tcPr>
          <w:p>
            <w:r>
              <w:t>Facilité</w:t>
            </w:r>
          </w:p>
        </w:tc>
        <w:tc>
          <w:tcPr>
            <w:tcW w:type="dxa" w:w="1440"/>
          </w:tcPr>
          <w:p>
            <w:r>
              <w:t>Bâtiment</w:t>
            </w:r>
          </w:p>
        </w:tc>
        <w:tc>
          <w:tcPr>
            <w:tcW w:type="dxa" w:w="1440"/>
          </w:tcPr>
          <w:p>
            <w:r>
              <w:t>Bunker</w:t>
            </w:r>
          </w:p>
        </w:tc>
        <w:tc>
          <w:tcPr>
            <w:tcW w:type="dxa" w:w="1440"/>
          </w:tcPr>
          <w:p>
            <w:r>
              <w:t xml:space="preserve"> Une chambre fortifiée.</w:t>
            </w:r>
          </w:p>
        </w:tc>
        <w:tc>
          <w:tcPr>
            <w:tcW w:type="dxa" w:w="1440"/>
          </w:tcPr>
          <w:p>
            <w:r/>
          </w:p>
        </w:tc>
      </w:tr>
      <w:tr>
        <w:tc>
          <w:tcPr>
            <w:tcW w:type="dxa" w:w="1440"/>
          </w:tcPr>
          <w:p>
            <w:r>
              <w:t>FAC/BUILDN/COB</w:t>
            </w:r>
          </w:p>
        </w:tc>
        <w:tc>
          <w:tcPr>
            <w:tcW w:type="dxa" w:w="1440"/>
          </w:tcPr>
          <w:p>
            <w:r>
              <w:t>Facilité</w:t>
            </w:r>
          </w:p>
        </w:tc>
        <w:tc>
          <w:tcPr>
            <w:tcW w:type="dxa" w:w="1440"/>
          </w:tcPr>
          <w:p>
            <w:r>
              <w:t>Bâtiment</w:t>
            </w:r>
          </w:p>
        </w:tc>
        <w:tc>
          <w:tcPr>
            <w:tcW w:type="dxa" w:w="1440"/>
          </w:tcPr>
          <w:p>
            <w:r>
              <w:t>Bâtiment de communications</w:t>
            </w:r>
          </w:p>
        </w:tc>
        <w:tc>
          <w:tcPr>
            <w:tcW w:type="dxa" w:w="1440"/>
          </w:tcPr>
          <w:p>
            <w:r>
              <w:t xml:space="preserve"> Un bâtiment dans lequel les signaux de communication sont traités ou contrôlés.</w:t>
            </w:r>
          </w:p>
        </w:tc>
        <w:tc>
          <w:tcPr>
            <w:tcW w:type="dxa" w:w="1440"/>
          </w:tcPr>
          <w:p>
            <w:r/>
          </w:p>
        </w:tc>
      </w:tr>
      <w:tr>
        <w:tc>
          <w:tcPr>
            <w:tcW w:type="dxa" w:w="1440"/>
          </w:tcPr>
          <w:p>
            <w:r>
              <w:t>FAC/BUILDN/CTT</w:t>
            </w:r>
          </w:p>
        </w:tc>
        <w:tc>
          <w:tcPr>
            <w:tcW w:type="dxa" w:w="1440"/>
          </w:tcPr>
          <w:p>
            <w:r>
              <w:t>Facilité</w:t>
            </w:r>
          </w:p>
        </w:tc>
        <w:tc>
          <w:tcPr>
            <w:tcW w:type="dxa" w:w="1440"/>
          </w:tcPr>
          <w:p>
            <w:r>
              <w:t>Bâtiment</w:t>
            </w:r>
          </w:p>
        </w:tc>
        <w:tc>
          <w:tcPr>
            <w:tcW w:type="dxa" w:w="1440"/>
          </w:tcPr>
          <w:p>
            <w:r>
              <w:t>Tour de contrôle</w:t>
            </w:r>
          </w:p>
        </w:tc>
        <w:tc>
          <w:tcPr>
            <w:tcW w:type="dxa" w:w="1440"/>
          </w:tcPr>
          <w:p>
            <w:r>
              <w:t xml:space="preserve"> Une structure semblable à une tour qui abrite les personnes et l'équipement utilisés pour contrôler la circulation aérienne, ferroviaire, ou maritime.</w:t>
            </w:r>
          </w:p>
        </w:tc>
        <w:tc>
          <w:tcPr>
            <w:tcW w:type="dxa" w:w="1440"/>
          </w:tcPr>
          <w:p>
            <w:r/>
          </w:p>
        </w:tc>
      </w:tr>
      <w:tr>
        <w:tc>
          <w:tcPr>
            <w:tcW w:type="dxa" w:w="1440"/>
          </w:tcPr>
          <w:p>
            <w:r>
              <w:t>FAC/BUILDN/DAM</w:t>
            </w:r>
          </w:p>
        </w:tc>
        <w:tc>
          <w:tcPr>
            <w:tcW w:type="dxa" w:w="1440"/>
          </w:tcPr>
          <w:p>
            <w:r>
              <w:t>Facilité</w:t>
            </w:r>
          </w:p>
        </w:tc>
        <w:tc>
          <w:tcPr>
            <w:tcW w:type="dxa" w:w="1440"/>
          </w:tcPr>
          <w:p>
            <w:r>
              <w:t>Bâtiment</w:t>
            </w:r>
          </w:p>
        </w:tc>
        <w:tc>
          <w:tcPr>
            <w:tcW w:type="dxa" w:w="1440"/>
          </w:tcPr>
          <w:p>
            <w:r>
              <w:t>Barrage/écluse</w:t>
            </w:r>
          </w:p>
        </w:tc>
        <w:tc>
          <w:tcPr>
            <w:tcW w:type="dxa" w:w="1440"/>
          </w:tcPr>
          <w:p>
            <w:r>
              <w:t xml:space="preserve"> Une barrière permanente traversant un cours d'eau utilisée pour retenir l'eau ou en contrôler l'écoulement.</w:t>
            </w:r>
          </w:p>
        </w:tc>
        <w:tc>
          <w:tcPr>
            <w:tcW w:type="dxa" w:w="1440"/>
          </w:tcPr>
          <w:p>
            <w:r/>
          </w:p>
        </w:tc>
      </w:tr>
      <w:tr>
        <w:tc>
          <w:tcPr>
            <w:tcW w:type="dxa" w:w="1440"/>
          </w:tcPr>
          <w:p>
            <w:r>
              <w:t>FAC/BUILDN/GYMNAS</w:t>
            </w:r>
          </w:p>
        </w:tc>
        <w:tc>
          <w:tcPr>
            <w:tcW w:type="dxa" w:w="1440"/>
          </w:tcPr>
          <w:p>
            <w:r>
              <w:t>Facilité</w:t>
            </w:r>
          </w:p>
        </w:tc>
        <w:tc>
          <w:tcPr>
            <w:tcW w:type="dxa" w:w="1440"/>
          </w:tcPr>
          <w:p>
            <w:r>
              <w:t>Bâtiment</w:t>
            </w:r>
          </w:p>
        </w:tc>
        <w:tc>
          <w:tcPr>
            <w:tcW w:type="dxa" w:w="1440"/>
          </w:tcPr>
          <w:p>
            <w:r>
              <w:t>Gymnase</w:t>
            </w:r>
          </w:p>
        </w:tc>
        <w:tc>
          <w:tcPr>
            <w:tcW w:type="dxa" w:w="1440"/>
          </w:tcPr>
          <w:p>
            <w:r>
              <w:t xml:space="preserve"> Bâtiment utilisé pour des activités sportives.</w:t>
            </w:r>
          </w:p>
        </w:tc>
        <w:tc>
          <w:tcPr>
            <w:tcW w:type="dxa" w:w="1440"/>
          </w:tcPr>
          <w:p>
            <w:r/>
          </w:p>
        </w:tc>
      </w:tr>
      <w:tr>
        <w:tc>
          <w:tcPr>
            <w:tcW w:type="dxa" w:w="1440"/>
          </w:tcPr>
          <w:p>
            <w:r>
              <w:t>FAC/BUILDN/HANGAR</w:t>
            </w:r>
          </w:p>
        </w:tc>
        <w:tc>
          <w:tcPr>
            <w:tcW w:type="dxa" w:w="1440"/>
          </w:tcPr>
          <w:p>
            <w:r>
              <w:t>Facilité</w:t>
            </w:r>
          </w:p>
        </w:tc>
        <w:tc>
          <w:tcPr>
            <w:tcW w:type="dxa" w:w="1440"/>
          </w:tcPr>
          <w:p>
            <w:r>
              <w:t>Bâtiment</w:t>
            </w:r>
          </w:p>
        </w:tc>
        <w:tc>
          <w:tcPr>
            <w:tcW w:type="dxa" w:w="1440"/>
          </w:tcPr>
          <w:p>
            <w:r>
              <w:t>Hangar</w:t>
            </w:r>
          </w:p>
        </w:tc>
        <w:tc>
          <w:tcPr>
            <w:tcW w:type="dxa" w:w="1440"/>
          </w:tcPr>
          <w:p>
            <w:r>
              <w:t xml:space="preserve"> Un espace couvert, un hangar ou un abri.</w:t>
            </w:r>
          </w:p>
        </w:tc>
        <w:tc>
          <w:tcPr>
            <w:tcW w:type="dxa" w:w="1440"/>
          </w:tcPr>
          <w:p>
            <w:r/>
          </w:p>
        </w:tc>
      </w:tr>
      <w:tr>
        <w:tc>
          <w:tcPr>
            <w:tcW w:type="dxa" w:w="1440"/>
          </w:tcPr>
          <w:p>
            <w:r>
              <w:t>FAC/BUILDN/HOUSE</w:t>
            </w:r>
          </w:p>
        </w:tc>
        <w:tc>
          <w:tcPr>
            <w:tcW w:type="dxa" w:w="1440"/>
          </w:tcPr>
          <w:p>
            <w:r>
              <w:t>Facilité</w:t>
            </w:r>
          </w:p>
        </w:tc>
        <w:tc>
          <w:tcPr>
            <w:tcW w:type="dxa" w:w="1440"/>
          </w:tcPr>
          <w:p>
            <w:r>
              <w:t>Bâtiment</w:t>
            </w:r>
          </w:p>
        </w:tc>
        <w:tc>
          <w:tcPr>
            <w:tcW w:type="dxa" w:w="1440"/>
          </w:tcPr>
          <w:p>
            <w:r>
              <w:t>Maison</w:t>
            </w:r>
          </w:p>
        </w:tc>
        <w:tc>
          <w:tcPr>
            <w:tcW w:type="dxa" w:w="1440"/>
          </w:tcPr>
          <w:p>
            <w:r>
              <w:t xml:space="preserve"> Un logement utilisé comme résidence pour une ou plusieurs personnes.</w:t>
            </w:r>
          </w:p>
        </w:tc>
        <w:tc>
          <w:tcPr>
            <w:tcW w:type="dxa" w:w="1440"/>
          </w:tcPr>
          <w:p>
            <w:r/>
          </w:p>
        </w:tc>
      </w:tr>
      <w:tr>
        <w:tc>
          <w:tcPr>
            <w:tcW w:type="dxa" w:w="1440"/>
          </w:tcPr>
          <w:p>
            <w:r>
              <w:t>FAC/BUILDN/HUT</w:t>
            </w:r>
          </w:p>
        </w:tc>
        <w:tc>
          <w:tcPr>
            <w:tcW w:type="dxa" w:w="1440"/>
          </w:tcPr>
          <w:p>
            <w:r>
              <w:t>Facilité</w:t>
            </w:r>
          </w:p>
        </w:tc>
        <w:tc>
          <w:tcPr>
            <w:tcW w:type="dxa" w:w="1440"/>
          </w:tcPr>
          <w:p>
            <w:r>
              <w:t>Bâtiment</w:t>
            </w:r>
          </w:p>
        </w:tc>
        <w:tc>
          <w:tcPr>
            <w:tcW w:type="dxa" w:w="1440"/>
          </w:tcPr>
          <w:p>
            <w:r>
              <w:t>Cabane</w:t>
            </w:r>
          </w:p>
        </w:tc>
        <w:tc>
          <w:tcPr>
            <w:tcW w:type="dxa" w:w="1440"/>
          </w:tcPr>
          <w:p>
            <w:r>
              <w:t xml:space="preserve"> Une petite maison simple ou rudimentaire.</w:t>
            </w:r>
          </w:p>
        </w:tc>
        <w:tc>
          <w:tcPr>
            <w:tcW w:type="dxa" w:w="1440"/>
          </w:tcPr>
          <w:p>
            <w:r/>
          </w:p>
        </w:tc>
      </w:tr>
      <w:tr>
        <w:tc>
          <w:tcPr>
            <w:tcW w:type="dxa" w:w="1440"/>
          </w:tcPr>
          <w:p>
            <w:r>
              <w:t>FAC/BUILDN/INDINS</w:t>
            </w:r>
          </w:p>
        </w:tc>
        <w:tc>
          <w:tcPr>
            <w:tcW w:type="dxa" w:w="1440"/>
          </w:tcPr>
          <w:p>
            <w:r>
              <w:t>Facilité</w:t>
            </w:r>
          </w:p>
        </w:tc>
        <w:tc>
          <w:tcPr>
            <w:tcW w:type="dxa" w:w="1440"/>
          </w:tcPr>
          <w:p>
            <w:r>
              <w:t>Bâtiment</w:t>
            </w:r>
          </w:p>
        </w:tc>
        <w:tc>
          <w:tcPr>
            <w:tcW w:type="dxa" w:w="1440"/>
          </w:tcPr>
          <w:p>
            <w:r>
              <w:t>Installation industrielle</w:t>
            </w:r>
          </w:p>
        </w:tc>
        <w:tc>
          <w:tcPr>
            <w:tcW w:type="dxa" w:w="1440"/>
          </w:tcPr>
          <w:p>
            <w:r>
              <w:t xml:space="preserve"> Une installation contenant des usines et/ou des installations productives.</w:t>
            </w:r>
          </w:p>
        </w:tc>
        <w:tc>
          <w:tcPr>
            <w:tcW w:type="dxa" w:w="1440"/>
          </w:tcPr>
          <w:p>
            <w:r/>
          </w:p>
        </w:tc>
      </w:tr>
      <w:tr>
        <w:tc>
          <w:tcPr>
            <w:tcW w:type="dxa" w:w="1440"/>
          </w:tcPr>
          <w:p>
            <w:r>
              <w:t>FAC/BUILDN/OFFICE</w:t>
            </w:r>
          </w:p>
        </w:tc>
        <w:tc>
          <w:tcPr>
            <w:tcW w:type="dxa" w:w="1440"/>
          </w:tcPr>
          <w:p>
            <w:r>
              <w:t>Facilité</w:t>
            </w:r>
          </w:p>
        </w:tc>
        <w:tc>
          <w:tcPr>
            <w:tcW w:type="dxa" w:w="1440"/>
          </w:tcPr>
          <w:p>
            <w:r>
              <w:t>Bâtiment</w:t>
            </w:r>
          </w:p>
        </w:tc>
        <w:tc>
          <w:tcPr>
            <w:tcW w:type="dxa" w:w="1440"/>
          </w:tcPr>
          <w:p>
            <w:r>
              <w:t>Bureau</w:t>
            </w:r>
          </w:p>
        </w:tc>
        <w:tc>
          <w:tcPr>
            <w:tcW w:type="dxa" w:w="1440"/>
          </w:tcPr>
          <w:p>
            <w:r>
              <w:t xml:space="preserve"> Un endroit où des activités commerciales, professionnelles ou de secrétariat sont menées.</w:t>
            </w:r>
          </w:p>
        </w:tc>
        <w:tc>
          <w:tcPr>
            <w:tcW w:type="dxa" w:w="1440"/>
          </w:tcPr>
          <w:p>
            <w:r/>
          </w:p>
        </w:tc>
      </w:tr>
      <w:tr>
        <w:tc>
          <w:tcPr>
            <w:tcW w:type="dxa" w:w="1440"/>
          </w:tcPr>
          <w:p>
            <w:r>
              <w:t>FAC/BUILDN/SCHOOL</w:t>
            </w:r>
          </w:p>
        </w:tc>
        <w:tc>
          <w:tcPr>
            <w:tcW w:type="dxa" w:w="1440"/>
          </w:tcPr>
          <w:p>
            <w:r>
              <w:t>Facilité</w:t>
            </w:r>
          </w:p>
        </w:tc>
        <w:tc>
          <w:tcPr>
            <w:tcW w:type="dxa" w:w="1440"/>
          </w:tcPr>
          <w:p>
            <w:r>
              <w:t>Bâtiment</w:t>
            </w:r>
          </w:p>
        </w:tc>
        <w:tc>
          <w:tcPr>
            <w:tcW w:type="dxa" w:w="1440"/>
          </w:tcPr>
          <w:p>
            <w:r>
              <w:t>École</w:t>
            </w:r>
          </w:p>
        </w:tc>
        <w:tc>
          <w:tcPr>
            <w:tcW w:type="dxa" w:w="1440"/>
          </w:tcPr>
          <w:p>
            <w:r>
              <w:t xml:space="preserve"> Une institution où l'enseignement est dispensé - Bâtiment éducatif.</w:t>
            </w:r>
          </w:p>
        </w:tc>
        <w:tc>
          <w:tcPr>
            <w:tcW w:type="dxa" w:w="1440"/>
          </w:tcPr>
          <w:p>
            <w:r/>
          </w:p>
        </w:tc>
      </w:tr>
      <w:tr>
        <w:tc>
          <w:tcPr>
            <w:tcW w:type="dxa" w:w="1440"/>
          </w:tcPr>
          <w:p>
            <w:r>
              <w:t>FAC/BUILDN/SHD</w:t>
            </w:r>
          </w:p>
        </w:tc>
        <w:tc>
          <w:tcPr>
            <w:tcW w:type="dxa" w:w="1440"/>
          </w:tcPr>
          <w:p>
            <w:r>
              <w:t>Facilité</w:t>
            </w:r>
          </w:p>
        </w:tc>
        <w:tc>
          <w:tcPr>
            <w:tcW w:type="dxa" w:w="1440"/>
          </w:tcPr>
          <w:p>
            <w:r>
              <w:t>Bâtiment</w:t>
            </w:r>
          </w:p>
        </w:tc>
        <w:tc>
          <w:tcPr>
            <w:tcW w:type="dxa" w:w="1440"/>
          </w:tcPr>
          <w:p>
            <w:r>
              <w:t>Hangar</w:t>
            </w:r>
          </w:p>
        </w:tc>
        <w:tc>
          <w:tcPr>
            <w:tcW w:type="dxa" w:w="1440"/>
          </w:tcPr>
          <w:p>
            <w:r>
              <w:t xml:space="preserve"> Une installation de stockage généralement caractérisée par un ou plusieurs côtés ouverts, des piliers de soutien et un toit.</w:t>
            </w:r>
          </w:p>
        </w:tc>
        <w:tc>
          <w:tcPr>
            <w:tcW w:type="dxa" w:w="1440"/>
          </w:tcPr>
          <w:p>
            <w:r/>
          </w:p>
        </w:tc>
      </w:tr>
      <w:tr>
        <w:tc>
          <w:tcPr>
            <w:tcW w:type="dxa" w:w="1440"/>
          </w:tcPr>
          <w:p>
            <w:r>
              <w:t>FAC/BUILDN/SHLSUR</w:t>
            </w:r>
          </w:p>
        </w:tc>
        <w:tc>
          <w:tcPr>
            <w:tcW w:type="dxa" w:w="1440"/>
          </w:tcPr>
          <w:p>
            <w:r>
              <w:t>Facilité</w:t>
            </w:r>
          </w:p>
        </w:tc>
        <w:tc>
          <w:tcPr>
            <w:tcW w:type="dxa" w:w="1440"/>
          </w:tcPr>
          <w:p>
            <w:r>
              <w:t>Bâtiment</w:t>
            </w:r>
          </w:p>
        </w:tc>
        <w:tc>
          <w:tcPr>
            <w:tcW w:type="dxa" w:w="1440"/>
          </w:tcPr>
          <w:p>
            <w:r>
              <w:t>Abri de surface</w:t>
            </w:r>
          </w:p>
        </w:tc>
        <w:tc>
          <w:tcPr>
            <w:tcW w:type="dxa" w:w="1440"/>
          </w:tcPr>
          <w:p>
            <w:r>
              <w:t xml:space="preserve"> Une structure fortifiée construite en surface, utilisée pour abriter du personnel et/ou de l'équipement.</w:t>
            </w:r>
          </w:p>
        </w:tc>
        <w:tc>
          <w:tcPr>
            <w:tcW w:type="dxa" w:w="1440"/>
          </w:tcPr>
          <w:p>
            <w:r/>
          </w:p>
        </w:tc>
      </w:tr>
      <w:tr>
        <w:tc>
          <w:tcPr>
            <w:tcW w:type="dxa" w:w="1440"/>
          </w:tcPr>
          <w:p>
            <w:r>
              <w:t>FAC/BUILDN/SHLUND</w:t>
            </w:r>
          </w:p>
        </w:tc>
        <w:tc>
          <w:tcPr>
            <w:tcW w:type="dxa" w:w="1440"/>
          </w:tcPr>
          <w:p>
            <w:r>
              <w:t>Facilité</w:t>
            </w:r>
          </w:p>
        </w:tc>
        <w:tc>
          <w:tcPr>
            <w:tcW w:type="dxa" w:w="1440"/>
          </w:tcPr>
          <w:p>
            <w:r>
              <w:t>Bâtiment</w:t>
            </w:r>
          </w:p>
        </w:tc>
        <w:tc>
          <w:tcPr>
            <w:tcW w:type="dxa" w:w="1440"/>
          </w:tcPr>
          <w:p>
            <w:r>
              <w:t>Abri souterrain</w:t>
            </w:r>
          </w:p>
        </w:tc>
        <w:tc>
          <w:tcPr>
            <w:tcW w:type="dxa" w:w="1440"/>
          </w:tcPr>
          <w:p>
            <w:r>
              <w:t xml:space="preserve"> Une structure fortifiée construite sous terre, utilisée pour abriter du personnel et/ou de l'équipement.</w:t>
            </w:r>
          </w:p>
        </w:tc>
        <w:tc>
          <w:tcPr>
            <w:tcW w:type="dxa" w:w="1440"/>
          </w:tcPr>
          <w:p>
            <w:r/>
          </w:p>
        </w:tc>
      </w:tr>
      <w:tr>
        <w:tc>
          <w:tcPr>
            <w:tcW w:type="dxa" w:w="1440"/>
          </w:tcPr>
          <w:p>
            <w:r>
              <w:t>FAC/BUILDN/SHOP</w:t>
            </w:r>
          </w:p>
        </w:tc>
        <w:tc>
          <w:tcPr>
            <w:tcW w:type="dxa" w:w="1440"/>
          </w:tcPr>
          <w:p>
            <w:r>
              <w:t>Facilité</w:t>
            </w:r>
          </w:p>
        </w:tc>
        <w:tc>
          <w:tcPr>
            <w:tcW w:type="dxa" w:w="1440"/>
          </w:tcPr>
          <w:p>
            <w:r>
              <w:t>Bâtiment</w:t>
            </w:r>
          </w:p>
        </w:tc>
        <w:tc>
          <w:tcPr>
            <w:tcW w:type="dxa" w:w="1440"/>
          </w:tcPr>
          <w:p>
            <w:r>
              <w:t>Boutique</w:t>
            </w:r>
          </w:p>
        </w:tc>
        <w:tc>
          <w:tcPr>
            <w:tcW w:type="dxa" w:w="1440"/>
          </w:tcPr>
          <w:p>
            <w:r>
              <w:t xml:space="preserve"> Un petit magasin de détail ou un département spécialisé dans un grand magasin.</w:t>
            </w:r>
          </w:p>
        </w:tc>
        <w:tc>
          <w:tcPr>
            <w:tcW w:type="dxa" w:w="1440"/>
          </w:tcPr>
          <w:p>
            <w:r/>
          </w:p>
        </w:tc>
      </w:tr>
      <w:tr>
        <w:tc>
          <w:tcPr>
            <w:tcW w:type="dxa" w:w="1440"/>
          </w:tcPr>
          <w:p>
            <w:r>
              <w:t>FAC/BUILDN/TOW</w:t>
            </w:r>
          </w:p>
        </w:tc>
        <w:tc>
          <w:tcPr>
            <w:tcW w:type="dxa" w:w="1440"/>
          </w:tcPr>
          <w:p>
            <w:r>
              <w:t>Facilité</w:t>
            </w:r>
          </w:p>
        </w:tc>
        <w:tc>
          <w:tcPr>
            <w:tcW w:type="dxa" w:w="1440"/>
          </w:tcPr>
          <w:p>
            <w:r>
              <w:t>Bâtiment</w:t>
            </w:r>
          </w:p>
        </w:tc>
        <w:tc>
          <w:tcPr>
            <w:tcW w:type="dxa" w:w="1440"/>
          </w:tcPr>
          <w:p>
            <w:r>
              <w:t>Tour (non de communications)</w:t>
            </w:r>
          </w:p>
        </w:tc>
        <w:tc>
          <w:tcPr>
            <w:tcW w:type="dxa" w:w="1440"/>
          </w:tcPr>
          <w:p>
            <w:r>
              <w:t xml:space="preserve"> Une structure relativement haute.</w:t>
            </w:r>
          </w:p>
        </w:tc>
        <w:tc>
          <w:tcPr>
            <w:tcW w:type="dxa" w:w="1440"/>
          </w:tcPr>
          <w:p>
            <w:r/>
          </w:p>
        </w:tc>
      </w:tr>
      <w:tr>
        <w:tc>
          <w:tcPr>
            <w:tcW w:type="dxa" w:w="1440"/>
          </w:tcPr>
          <w:p>
            <w:r>
              <w:t>FAC/BUILDN/TUN</w:t>
            </w:r>
          </w:p>
        </w:tc>
        <w:tc>
          <w:tcPr>
            <w:tcW w:type="dxa" w:w="1440"/>
          </w:tcPr>
          <w:p>
            <w:r>
              <w:t>Facilité</w:t>
            </w:r>
          </w:p>
        </w:tc>
        <w:tc>
          <w:tcPr>
            <w:tcW w:type="dxa" w:w="1440"/>
          </w:tcPr>
          <w:p>
            <w:r>
              <w:t>Bâtiment</w:t>
            </w:r>
          </w:p>
        </w:tc>
        <w:tc>
          <w:tcPr>
            <w:tcW w:type="dxa" w:w="1440"/>
          </w:tcPr>
          <w:p>
            <w:r>
              <w:t>Tunnel</w:t>
            </w:r>
          </w:p>
        </w:tc>
        <w:tc>
          <w:tcPr>
            <w:tcW w:type="dxa" w:w="1440"/>
          </w:tcPr>
          <w:p>
            <w:r>
              <w:t xml:space="preserve"> Un passage souterrain ou sous-marin, ouvert aux deux extrémités.</w:t>
            </w:r>
          </w:p>
        </w:tc>
        <w:tc>
          <w:tcPr>
            <w:tcW w:type="dxa" w:w="1440"/>
          </w:tcPr>
          <w:p>
            <w:r/>
          </w:p>
        </w:tc>
      </w:tr>
      <w:tr>
        <w:tc>
          <w:tcPr>
            <w:tcW w:type="dxa" w:w="1440"/>
          </w:tcPr>
          <w:p>
            <w:r>
              <w:t>FAC/BUILDN/WALL</w:t>
            </w:r>
          </w:p>
        </w:tc>
        <w:tc>
          <w:tcPr>
            <w:tcW w:type="dxa" w:w="1440"/>
          </w:tcPr>
          <w:p>
            <w:r>
              <w:t>Facilité</w:t>
            </w:r>
          </w:p>
        </w:tc>
        <w:tc>
          <w:tcPr>
            <w:tcW w:type="dxa" w:w="1440"/>
          </w:tcPr>
          <w:p>
            <w:r>
              <w:t>Bâtiment</w:t>
            </w:r>
          </w:p>
        </w:tc>
        <w:tc>
          <w:tcPr>
            <w:tcW w:type="dxa" w:w="1440"/>
          </w:tcPr>
          <w:p>
            <w:r>
              <w:t>Mur</w:t>
            </w:r>
          </w:p>
        </w:tc>
        <w:tc>
          <w:tcPr>
            <w:tcW w:type="dxa" w:w="1440"/>
          </w:tcPr>
          <w:p>
            <w:r>
              <w:t xml:space="preserve"> Une structure verticale continue.</w:t>
            </w:r>
          </w:p>
        </w:tc>
        <w:tc>
          <w:tcPr>
            <w:tcW w:type="dxa" w:w="1440"/>
          </w:tcPr>
          <w:p>
            <w:r/>
          </w:p>
        </w:tc>
      </w:tr>
      <w:tr>
        <w:tc>
          <w:tcPr>
            <w:tcW w:type="dxa" w:w="1440"/>
          </w:tcPr>
          <w:p>
            <w:r>
              <w:t>FAC/BUILDN/WTW</w:t>
            </w:r>
          </w:p>
        </w:tc>
        <w:tc>
          <w:tcPr>
            <w:tcW w:type="dxa" w:w="1440"/>
          </w:tcPr>
          <w:p>
            <w:r>
              <w:t>Facilité</w:t>
            </w:r>
          </w:p>
        </w:tc>
        <w:tc>
          <w:tcPr>
            <w:tcW w:type="dxa" w:w="1440"/>
          </w:tcPr>
          <w:p>
            <w:r>
              <w:t>Bâtiment</w:t>
            </w:r>
          </w:p>
        </w:tc>
        <w:tc>
          <w:tcPr>
            <w:tcW w:type="dxa" w:w="1440"/>
          </w:tcPr>
          <w:p>
            <w:r>
              <w:t>Château d'eau</w:t>
            </w:r>
          </w:p>
        </w:tc>
        <w:tc>
          <w:tcPr>
            <w:tcW w:type="dxa" w:w="1440"/>
          </w:tcPr>
          <w:p>
            <w:r>
              <w:t xml:space="preserve"> Un conteneur surélevé et sa structure de support utilisés pour stocker de l'eau.</w:t>
            </w:r>
          </w:p>
        </w:tc>
        <w:tc>
          <w:tcPr>
            <w:tcW w:type="dxa" w:w="1440"/>
          </w:tcPr>
          <w:p>
            <w:r/>
          </w:p>
        </w:tc>
      </w:tr>
      <w:tr>
        <w:tc>
          <w:tcPr>
            <w:tcW w:type="dxa" w:w="1440"/>
          </w:tcPr>
          <w:p>
            <w:r>
              <w:t>FAC/DEPOT/BIO</w:t>
            </w:r>
          </w:p>
        </w:tc>
        <w:tc>
          <w:tcPr>
            <w:tcW w:type="dxa" w:w="1440"/>
          </w:tcPr>
          <w:p>
            <w:r>
              <w:t>Facilité</w:t>
            </w:r>
          </w:p>
        </w:tc>
        <w:tc>
          <w:tcPr>
            <w:tcW w:type="dxa" w:w="1440"/>
          </w:tcPr>
          <w:p>
            <w:r>
              <w:t>Dépôt</w:t>
            </w:r>
          </w:p>
        </w:tc>
        <w:tc>
          <w:tcPr>
            <w:tcW w:type="dxa" w:w="1440"/>
          </w:tcPr>
          <w:p>
            <w:r>
              <w:t>Dépôt biologique</w:t>
            </w:r>
          </w:p>
        </w:tc>
        <w:tc>
          <w:tcPr>
            <w:tcW w:type="dxa" w:w="1440"/>
          </w:tcPr>
          <w:p>
            <w:r>
              <w:t xml:space="preserve"> Une zone utilisée pour le stockage d'agents biologiques.</w:t>
            </w:r>
          </w:p>
        </w:tc>
        <w:tc>
          <w:tcPr>
            <w:tcW w:type="dxa" w:w="1440"/>
          </w:tcPr>
          <w:p>
            <w:r/>
          </w:p>
        </w:tc>
      </w:tr>
      <w:tr>
        <w:tc>
          <w:tcPr>
            <w:tcW w:type="dxa" w:w="1440"/>
          </w:tcPr>
          <w:p>
            <w:r>
              <w:t>FAC/DEPOT/CBRN</w:t>
            </w:r>
          </w:p>
        </w:tc>
        <w:tc>
          <w:tcPr>
            <w:tcW w:type="dxa" w:w="1440"/>
          </w:tcPr>
          <w:p>
            <w:r>
              <w:t>Facilité</w:t>
            </w:r>
          </w:p>
        </w:tc>
        <w:tc>
          <w:tcPr>
            <w:tcW w:type="dxa" w:w="1440"/>
          </w:tcPr>
          <w:p>
            <w:r>
              <w:t>Dépôt</w:t>
            </w:r>
          </w:p>
        </w:tc>
        <w:tc>
          <w:tcPr>
            <w:tcW w:type="dxa" w:w="1440"/>
          </w:tcPr>
          <w:p>
            <w:r>
              <w:t>Dépôt CBRN</w:t>
            </w:r>
          </w:p>
        </w:tc>
        <w:tc>
          <w:tcPr>
            <w:tcW w:type="dxa" w:w="1440"/>
          </w:tcPr>
          <w:p>
            <w:r>
              <w:t xml:space="preserve"> Une zone utilisée pour le stockage d'agents nucléaires, biologiques ou chimiques.</w:t>
            </w:r>
          </w:p>
        </w:tc>
        <w:tc>
          <w:tcPr>
            <w:tcW w:type="dxa" w:w="1440"/>
          </w:tcPr>
          <w:p>
            <w:r/>
          </w:p>
        </w:tc>
      </w:tr>
      <w:tr>
        <w:tc>
          <w:tcPr>
            <w:tcW w:type="dxa" w:w="1440"/>
          </w:tcPr>
          <w:p>
            <w:r>
              <w:t>FAC/DEPOT/CHM</w:t>
            </w:r>
          </w:p>
        </w:tc>
        <w:tc>
          <w:tcPr>
            <w:tcW w:type="dxa" w:w="1440"/>
          </w:tcPr>
          <w:p>
            <w:r>
              <w:t>Facilité</w:t>
            </w:r>
          </w:p>
        </w:tc>
        <w:tc>
          <w:tcPr>
            <w:tcW w:type="dxa" w:w="1440"/>
          </w:tcPr>
          <w:p>
            <w:r>
              <w:t>Dépôt</w:t>
            </w:r>
          </w:p>
        </w:tc>
        <w:tc>
          <w:tcPr>
            <w:tcW w:type="dxa" w:w="1440"/>
          </w:tcPr>
          <w:p>
            <w:r>
              <w:t>Dépôt chimique</w:t>
            </w:r>
          </w:p>
        </w:tc>
        <w:tc>
          <w:tcPr>
            <w:tcW w:type="dxa" w:w="1440"/>
          </w:tcPr>
          <w:p>
            <w:r>
              <w:t xml:space="preserve"> Une zone utilisée pour le stockage de produits chimiques.</w:t>
            </w:r>
          </w:p>
        </w:tc>
        <w:tc>
          <w:tcPr>
            <w:tcW w:type="dxa" w:w="1440"/>
          </w:tcPr>
          <w:p>
            <w:r/>
          </w:p>
        </w:tc>
      </w:tr>
      <w:tr>
        <w:tc>
          <w:tcPr>
            <w:tcW w:type="dxa" w:w="1440"/>
          </w:tcPr>
          <w:p>
            <w:r>
              <w:t>FAC/DEPOT/ENG</w:t>
            </w:r>
          </w:p>
        </w:tc>
        <w:tc>
          <w:tcPr>
            <w:tcW w:type="dxa" w:w="1440"/>
          </w:tcPr>
          <w:p>
            <w:r>
              <w:t>Facilité</w:t>
            </w:r>
          </w:p>
        </w:tc>
        <w:tc>
          <w:tcPr>
            <w:tcW w:type="dxa" w:w="1440"/>
          </w:tcPr>
          <w:p>
            <w:r>
              <w:t>Dépôt</w:t>
            </w:r>
          </w:p>
        </w:tc>
        <w:tc>
          <w:tcPr>
            <w:tcW w:type="dxa" w:w="1440"/>
          </w:tcPr>
          <w:p>
            <w:r>
              <w:t>Dépôt du génie</w:t>
            </w:r>
          </w:p>
        </w:tc>
        <w:tc>
          <w:tcPr>
            <w:tcW w:type="dxa" w:w="1440"/>
          </w:tcPr>
          <w:p>
            <w:r>
              <w:t xml:space="preserve"> Une zone utilisée pour le stockage d'équipements de génie.</w:t>
            </w:r>
          </w:p>
        </w:tc>
        <w:tc>
          <w:tcPr>
            <w:tcW w:type="dxa" w:w="1440"/>
          </w:tcPr>
          <w:p>
            <w:r/>
          </w:p>
        </w:tc>
      </w:tr>
      <w:tr>
        <w:tc>
          <w:tcPr>
            <w:tcW w:type="dxa" w:w="1440"/>
          </w:tcPr>
          <w:p>
            <w:r>
              <w:t>FAC/DEPOT/MED</w:t>
            </w:r>
          </w:p>
        </w:tc>
        <w:tc>
          <w:tcPr>
            <w:tcW w:type="dxa" w:w="1440"/>
          </w:tcPr>
          <w:p>
            <w:r>
              <w:t>Facilité</w:t>
            </w:r>
          </w:p>
        </w:tc>
        <w:tc>
          <w:tcPr>
            <w:tcW w:type="dxa" w:w="1440"/>
          </w:tcPr>
          <w:p>
            <w:r>
              <w:t>Dépôt</w:t>
            </w:r>
          </w:p>
        </w:tc>
        <w:tc>
          <w:tcPr>
            <w:tcW w:type="dxa" w:w="1440"/>
          </w:tcPr>
          <w:p>
            <w:r>
              <w:t>Dépôt médical</w:t>
            </w:r>
          </w:p>
        </w:tc>
        <w:tc>
          <w:tcPr>
            <w:tcW w:type="dxa" w:w="1440"/>
          </w:tcPr>
          <w:p>
            <w:r>
              <w:t xml:space="preserve"> Une zone utilisée pour le stockage de fournitures médicales.</w:t>
            </w:r>
          </w:p>
        </w:tc>
        <w:tc>
          <w:tcPr>
            <w:tcW w:type="dxa" w:w="1440"/>
          </w:tcPr>
          <w:p>
            <w:r/>
          </w:p>
        </w:tc>
      </w:tr>
      <w:tr>
        <w:tc>
          <w:tcPr>
            <w:tcW w:type="dxa" w:w="1440"/>
          </w:tcPr>
          <w:p>
            <w:r>
              <w:t>FAC/DEPOT/MUN</w:t>
            </w:r>
          </w:p>
        </w:tc>
        <w:tc>
          <w:tcPr>
            <w:tcW w:type="dxa" w:w="1440"/>
          </w:tcPr>
          <w:p>
            <w:r>
              <w:t>Facilité</w:t>
            </w:r>
          </w:p>
        </w:tc>
        <w:tc>
          <w:tcPr>
            <w:tcW w:type="dxa" w:w="1440"/>
          </w:tcPr>
          <w:p>
            <w:r>
              <w:t>Dépôt</w:t>
            </w:r>
          </w:p>
        </w:tc>
        <w:tc>
          <w:tcPr>
            <w:tcW w:type="dxa" w:w="1440"/>
          </w:tcPr>
          <w:p>
            <w:r>
              <w:t>Dépôt de munitions</w:t>
            </w:r>
          </w:p>
        </w:tc>
        <w:tc>
          <w:tcPr>
            <w:tcW w:type="dxa" w:w="1440"/>
          </w:tcPr>
          <w:p>
            <w:r>
              <w:t xml:space="preserve"> Une zone utilisée pour le stockage de munitions.</w:t>
            </w:r>
          </w:p>
        </w:tc>
        <w:tc>
          <w:tcPr>
            <w:tcW w:type="dxa" w:w="1440"/>
          </w:tcPr>
          <w:p>
            <w:r/>
          </w:p>
        </w:tc>
      </w:tr>
      <w:tr>
        <w:tc>
          <w:tcPr>
            <w:tcW w:type="dxa" w:w="1440"/>
          </w:tcPr>
          <w:p>
            <w:r>
              <w:t>FAC/DEPOT/POL</w:t>
            </w:r>
          </w:p>
        </w:tc>
        <w:tc>
          <w:tcPr>
            <w:tcW w:type="dxa" w:w="1440"/>
          </w:tcPr>
          <w:p>
            <w:r>
              <w:t>Facilité</w:t>
            </w:r>
          </w:p>
        </w:tc>
        <w:tc>
          <w:tcPr>
            <w:tcW w:type="dxa" w:w="1440"/>
          </w:tcPr>
          <w:p>
            <w:r>
              <w:t>Dépôt</w:t>
            </w:r>
          </w:p>
        </w:tc>
        <w:tc>
          <w:tcPr>
            <w:tcW w:type="dxa" w:w="1440"/>
          </w:tcPr>
          <w:p>
            <w:r>
              <w:t>Dépôt de carburants, huiles et lubrifiants</w:t>
            </w:r>
          </w:p>
        </w:tc>
        <w:tc>
          <w:tcPr>
            <w:tcW w:type="dxa" w:w="1440"/>
          </w:tcPr>
          <w:p>
            <w:r>
              <w:t xml:space="preserve"> Une zone utilisée pour le stockage de pétrole, d'huile et/ou de lubrifiants.</w:t>
            </w:r>
          </w:p>
        </w:tc>
        <w:tc>
          <w:tcPr>
            <w:tcW w:type="dxa" w:w="1440"/>
          </w:tcPr>
          <w:p>
            <w:r/>
          </w:p>
        </w:tc>
      </w:tr>
      <w:tr>
        <w:tc>
          <w:tcPr>
            <w:tcW w:type="dxa" w:w="1440"/>
          </w:tcPr>
          <w:p>
            <w:r>
              <w:t>FAC/NETWK/ADSL</w:t>
            </w:r>
          </w:p>
        </w:tc>
        <w:tc>
          <w:tcPr>
            <w:tcW w:type="dxa" w:w="1440"/>
          </w:tcPr>
          <w:p>
            <w:r>
              <w:t>Facilité</w:t>
            </w:r>
          </w:p>
        </w:tc>
        <w:tc>
          <w:tcPr>
            <w:tcW w:type="dxa" w:w="1440"/>
          </w:tcPr>
          <w:p>
            <w:r>
              <w:t>Réseau</w:t>
            </w:r>
          </w:p>
        </w:tc>
        <w:tc>
          <w:tcPr>
            <w:tcW w:type="dxa" w:w="1440"/>
          </w:tcPr>
          <w:p>
            <w:r>
              <w:t>ADSL</w:t>
            </w:r>
          </w:p>
        </w:tc>
        <w:tc>
          <w:tcPr>
            <w:tcW w:type="dxa" w:w="1440"/>
          </w:tcPr>
          <w:p>
            <w:r>
              <w:t xml:space="preserve"> Ligne d'abonné numérique asynchrone : un réseau de connexion de données à haut débit.</w:t>
            </w:r>
          </w:p>
        </w:tc>
        <w:tc>
          <w:tcPr>
            <w:tcW w:type="dxa" w:w="1440"/>
          </w:tcPr>
          <w:p>
            <w:r/>
          </w:p>
        </w:tc>
      </w:tr>
      <w:tr>
        <w:tc>
          <w:tcPr>
            <w:tcW w:type="dxa" w:w="1440"/>
          </w:tcPr>
          <w:p>
            <w:r>
              <w:t>FAC/NETWK/ATM</w:t>
            </w:r>
          </w:p>
        </w:tc>
        <w:tc>
          <w:tcPr>
            <w:tcW w:type="dxa" w:w="1440"/>
          </w:tcPr>
          <w:p>
            <w:r>
              <w:t>Facilité</w:t>
            </w:r>
          </w:p>
        </w:tc>
        <w:tc>
          <w:tcPr>
            <w:tcW w:type="dxa" w:w="1440"/>
          </w:tcPr>
          <w:p>
            <w:r>
              <w:t>Réseau</w:t>
            </w:r>
          </w:p>
        </w:tc>
        <w:tc>
          <w:tcPr>
            <w:tcW w:type="dxa" w:w="1440"/>
          </w:tcPr>
          <w:p>
            <w:r>
              <w:t>Réseau de communication à commutation de modes asynchrones</w:t>
            </w:r>
          </w:p>
        </w:tc>
        <w:tc>
          <w:tcPr>
            <w:tcW w:type="dxa" w:w="1440"/>
          </w:tcPr>
          <w:p>
            <w:r>
              <w:t xml:space="preserve"> La commutation de modes asynchrones (ATM) est un réseau de commutation de cellules et un protocole de couche de liaison de données qui encode le trafic de données en cellules de taille fixe (53 octets, dont 48 octets de données et 5 octets d'informations d'en-tête).</w:t>
            </w:r>
          </w:p>
        </w:tc>
        <w:tc>
          <w:tcPr>
            <w:tcW w:type="dxa" w:w="1440"/>
          </w:tcPr>
          <w:p>
            <w:r/>
          </w:p>
        </w:tc>
      </w:tr>
      <w:tr>
        <w:tc>
          <w:tcPr>
            <w:tcW w:type="dxa" w:w="1440"/>
          </w:tcPr>
          <w:p>
            <w:r>
              <w:t>FAC/NETWK/CTZALT</w:t>
            </w:r>
          </w:p>
        </w:tc>
        <w:tc>
          <w:tcPr>
            <w:tcW w:type="dxa" w:w="1440"/>
          </w:tcPr>
          <w:p>
            <w:r>
              <w:t>Facilité</w:t>
            </w:r>
          </w:p>
        </w:tc>
        <w:tc>
          <w:tcPr>
            <w:tcW w:type="dxa" w:w="1440"/>
          </w:tcPr>
          <w:p>
            <w:r>
              <w:t>Réseau</w:t>
            </w:r>
          </w:p>
        </w:tc>
        <w:tc>
          <w:tcPr>
            <w:tcW w:type="dxa" w:w="1440"/>
          </w:tcPr>
          <w:p>
            <w:r>
              <w:t>Alerte aux citoyens</w:t>
            </w:r>
          </w:p>
        </w:tc>
        <w:tc>
          <w:tcPr>
            <w:tcW w:type="dxa" w:w="1440"/>
          </w:tcPr>
          <w:p>
            <w:r>
              <w:t xml:space="preserve"> Alerte ou avertissement aux citoyens souvent par diffusion radio.</w:t>
            </w:r>
          </w:p>
        </w:tc>
        <w:tc>
          <w:tcPr>
            <w:tcW w:type="dxa" w:w="1440"/>
          </w:tcPr>
          <w:p>
            <w:r/>
          </w:p>
        </w:tc>
      </w:tr>
      <w:tr>
        <w:tc>
          <w:tcPr>
            <w:tcW w:type="dxa" w:w="1440"/>
          </w:tcPr>
          <w:p>
            <w:r>
              <w:t>FAC/NETWK/EMGNWK</w:t>
            </w:r>
          </w:p>
        </w:tc>
        <w:tc>
          <w:tcPr>
            <w:tcW w:type="dxa" w:w="1440"/>
          </w:tcPr>
          <w:p>
            <w:r>
              <w:t>Facilité</w:t>
            </w:r>
          </w:p>
        </w:tc>
        <w:tc>
          <w:tcPr>
            <w:tcW w:type="dxa" w:w="1440"/>
          </w:tcPr>
          <w:p>
            <w:r>
              <w:t>Réseau</w:t>
            </w:r>
          </w:p>
        </w:tc>
        <w:tc>
          <w:tcPr>
            <w:tcW w:type="dxa" w:w="1440"/>
          </w:tcPr>
          <w:p>
            <w:r>
              <w:t>Réseau de communication d'urgence</w:t>
            </w:r>
          </w:p>
        </w:tc>
        <w:tc>
          <w:tcPr>
            <w:tcW w:type="dxa" w:w="1440"/>
          </w:tcPr>
          <w:p>
            <w:r>
              <w:t xml:space="preserve"> Un réseau téléphonique privé assure un système de communication robuste entre les organismes d'intervention.</w:t>
            </w:r>
          </w:p>
        </w:tc>
        <w:tc>
          <w:tcPr>
            <w:tcW w:type="dxa" w:w="1440"/>
          </w:tcPr>
          <w:p>
            <w:r/>
          </w:p>
        </w:tc>
      </w:tr>
      <w:tr>
        <w:tc>
          <w:tcPr>
            <w:tcW w:type="dxa" w:w="1440"/>
          </w:tcPr>
          <w:p>
            <w:r>
              <w:t>FAC/NETWK/GPRS</w:t>
            </w:r>
          </w:p>
        </w:tc>
        <w:tc>
          <w:tcPr>
            <w:tcW w:type="dxa" w:w="1440"/>
          </w:tcPr>
          <w:p>
            <w:r>
              <w:t>Facilité</w:t>
            </w:r>
          </w:p>
        </w:tc>
        <w:tc>
          <w:tcPr>
            <w:tcW w:type="dxa" w:w="1440"/>
          </w:tcPr>
          <w:p>
            <w:r>
              <w:t>Réseau</w:t>
            </w:r>
          </w:p>
        </w:tc>
        <w:tc>
          <w:tcPr>
            <w:tcW w:type="dxa" w:w="1440"/>
          </w:tcPr>
          <w:p>
            <w:r>
              <w:t>GPRS</w:t>
            </w:r>
          </w:p>
        </w:tc>
        <w:tc>
          <w:tcPr>
            <w:tcW w:type="dxa" w:w="1440"/>
          </w:tcPr>
          <w:p>
            <w:r>
              <w:t xml:space="preserve"> 2e génération du réseau de téléphonie mobile public (peut être utilisée pour la transmission de la voix et/ou des données).</w:t>
            </w:r>
          </w:p>
        </w:tc>
        <w:tc>
          <w:tcPr>
            <w:tcW w:type="dxa" w:w="1440"/>
          </w:tcPr>
          <w:p>
            <w:r/>
          </w:p>
        </w:tc>
      </w:tr>
      <w:tr>
        <w:tc>
          <w:tcPr>
            <w:tcW w:type="dxa" w:w="1440"/>
          </w:tcPr>
          <w:p>
            <w:r>
              <w:t>FAC/NETWK/GSM</w:t>
            </w:r>
          </w:p>
        </w:tc>
        <w:tc>
          <w:tcPr>
            <w:tcW w:type="dxa" w:w="1440"/>
          </w:tcPr>
          <w:p>
            <w:r>
              <w:t>Facilité</w:t>
            </w:r>
          </w:p>
        </w:tc>
        <w:tc>
          <w:tcPr>
            <w:tcW w:type="dxa" w:w="1440"/>
          </w:tcPr>
          <w:p>
            <w:r>
              <w:t>Réseau</w:t>
            </w:r>
          </w:p>
        </w:tc>
        <w:tc>
          <w:tcPr>
            <w:tcW w:type="dxa" w:w="1440"/>
          </w:tcPr>
          <w:p>
            <w:r>
              <w:t>GSM public/commercial</w:t>
            </w:r>
          </w:p>
        </w:tc>
        <w:tc>
          <w:tcPr>
            <w:tcW w:type="dxa" w:w="1440"/>
          </w:tcPr>
          <w:p>
            <w:r>
              <w:t xml:space="preserve"> 1ère génération du réseau de téléphonie mobile public (peut être utilisée pour la transmission de la voix et/ou des données).</w:t>
            </w:r>
          </w:p>
        </w:tc>
        <w:tc>
          <w:tcPr>
            <w:tcW w:type="dxa" w:w="1440"/>
          </w:tcPr>
          <w:p>
            <w:r/>
          </w:p>
        </w:tc>
      </w:tr>
      <w:tr>
        <w:tc>
          <w:tcPr>
            <w:tcW w:type="dxa" w:w="1440"/>
          </w:tcPr>
          <w:p>
            <w:r>
              <w:t>FAC/NETWK/INTRAN</w:t>
            </w:r>
          </w:p>
        </w:tc>
        <w:tc>
          <w:tcPr>
            <w:tcW w:type="dxa" w:w="1440"/>
          </w:tcPr>
          <w:p>
            <w:r>
              <w:t>Facilité</w:t>
            </w:r>
          </w:p>
        </w:tc>
        <w:tc>
          <w:tcPr>
            <w:tcW w:type="dxa" w:w="1440"/>
          </w:tcPr>
          <w:p>
            <w:r>
              <w:t>Réseau</w:t>
            </w:r>
          </w:p>
        </w:tc>
        <w:tc>
          <w:tcPr>
            <w:tcW w:type="dxa" w:w="1440"/>
          </w:tcPr>
          <w:p>
            <w:r>
              <w:t>Intranet</w:t>
            </w:r>
          </w:p>
        </w:tc>
        <w:tc>
          <w:tcPr>
            <w:tcW w:type="dxa" w:w="1440"/>
          </w:tcPr>
          <w:p>
            <w:r>
              <w:t xml:space="preserve"> Auto-défini</w:t>
            </w:r>
          </w:p>
        </w:tc>
        <w:tc>
          <w:tcPr>
            <w:tcW w:type="dxa" w:w="1440"/>
          </w:tcPr>
          <w:p>
            <w:r/>
          </w:p>
        </w:tc>
      </w:tr>
      <w:tr>
        <w:tc>
          <w:tcPr>
            <w:tcW w:type="dxa" w:w="1440"/>
          </w:tcPr>
          <w:p>
            <w:r>
              <w:t>FAC/NETWK/INTRNT</w:t>
            </w:r>
          </w:p>
        </w:tc>
        <w:tc>
          <w:tcPr>
            <w:tcW w:type="dxa" w:w="1440"/>
          </w:tcPr>
          <w:p>
            <w:r>
              <w:t>Facilité</w:t>
            </w:r>
          </w:p>
        </w:tc>
        <w:tc>
          <w:tcPr>
            <w:tcW w:type="dxa" w:w="1440"/>
          </w:tcPr>
          <w:p>
            <w:r>
              <w:t>Réseau</w:t>
            </w:r>
          </w:p>
        </w:tc>
        <w:tc>
          <w:tcPr>
            <w:tcW w:type="dxa" w:w="1440"/>
          </w:tcPr>
          <w:p>
            <w:r>
              <w:t>Internet</w:t>
            </w:r>
          </w:p>
        </w:tc>
        <w:tc>
          <w:tcPr>
            <w:tcW w:type="dxa" w:w="1440"/>
          </w:tcPr>
          <w:p>
            <w:r>
              <w:t xml:space="preserve"> Auto-défini</w:t>
            </w:r>
          </w:p>
        </w:tc>
        <w:tc>
          <w:tcPr>
            <w:tcW w:type="dxa" w:w="1440"/>
          </w:tcPr>
          <w:p>
            <w:r/>
          </w:p>
        </w:tc>
      </w:tr>
      <w:tr>
        <w:tc>
          <w:tcPr>
            <w:tcW w:type="dxa" w:w="1440"/>
          </w:tcPr>
          <w:p>
            <w:r>
              <w:t>FAC/NETWK/ISDN</w:t>
            </w:r>
          </w:p>
        </w:tc>
        <w:tc>
          <w:tcPr>
            <w:tcW w:type="dxa" w:w="1440"/>
          </w:tcPr>
          <w:p>
            <w:r>
              <w:t>Facilité</w:t>
            </w:r>
          </w:p>
        </w:tc>
        <w:tc>
          <w:tcPr>
            <w:tcW w:type="dxa" w:w="1440"/>
          </w:tcPr>
          <w:p>
            <w:r>
              <w:t>Réseau</w:t>
            </w:r>
          </w:p>
        </w:tc>
        <w:tc>
          <w:tcPr>
            <w:tcW w:type="dxa" w:w="1440"/>
          </w:tcPr>
          <w:p>
            <w:r>
              <w:t>Réseau numérique à intégration de services (RNIS)</w:t>
            </w:r>
          </w:p>
        </w:tc>
        <w:tc>
          <w:tcPr>
            <w:tcW w:type="dxa" w:w="1440"/>
          </w:tcPr>
          <w:p>
            <w:r>
              <w:t xml:space="preserve"> Le Réseau numérique à intégration de services (RNIS) est un système de réseau téléphonique commuté par circuit, conçu pour permettre la transmission numérique de la voix et des données sur des fils de cuivre téléphoniques ordinaires.</w:t>
            </w:r>
          </w:p>
        </w:tc>
        <w:tc>
          <w:tcPr>
            <w:tcW w:type="dxa" w:w="1440"/>
          </w:tcPr>
          <w:p>
            <w:r/>
          </w:p>
        </w:tc>
      </w:tr>
      <w:tr>
        <w:tc>
          <w:tcPr>
            <w:tcW w:type="dxa" w:w="1440"/>
          </w:tcPr>
          <w:p>
            <w:r>
              <w:t>FAC/NETWK/LAN</w:t>
            </w:r>
          </w:p>
        </w:tc>
        <w:tc>
          <w:tcPr>
            <w:tcW w:type="dxa" w:w="1440"/>
          </w:tcPr>
          <w:p>
            <w:r>
              <w:t>Facilité</w:t>
            </w:r>
          </w:p>
        </w:tc>
        <w:tc>
          <w:tcPr>
            <w:tcW w:type="dxa" w:w="1440"/>
          </w:tcPr>
          <w:p>
            <w:r>
              <w:t>Réseau</w:t>
            </w:r>
          </w:p>
        </w:tc>
        <w:tc>
          <w:tcPr>
            <w:tcW w:type="dxa" w:w="1440"/>
          </w:tcPr>
          <w:p>
            <w:r>
              <w:t>Réseau local</w:t>
            </w:r>
          </w:p>
        </w:tc>
        <w:tc>
          <w:tcPr>
            <w:tcW w:type="dxa" w:w="1440"/>
          </w:tcPr>
          <w:p>
            <w:r>
              <w:t xml:space="preserve"> Auto-défini</w:t>
            </w:r>
          </w:p>
        </w:tc>
        <w:tc>
          <w:tcPr>
            <w:tcW w:type="dxa" w:w="1440"/>
          </w:tcPr>
          <w:p>
            <w:r/>
          </w:p>
        </w:tc>
      </w:tr>
      <w:tr>
        <w:tc>
          <w:tcPr>
            <w:tcW w:type="dxa" w:w="1440"/>
          </w:tcPr>
          <w:p>
            <w:r>
              <w:t>FAC/NETWK/PAMR</w:t>
            </w:r>
          </w:p>
        </w:tc>
        <w:tc>
          <w:tcPr>
            <w:tcW w:type="dxa" w:w="1440"/>
          </w:tcPr>
          <w:p>
            <w:r>
              <w:t>Facilité</w:t>
            </w:r>
          </w:p>
        </w:tc>
        <w:tc>
          <w:tcPr>
            <w:tcW w:type="dxa" w:w="1440"/>
          </w:tcPr>
          <w:p>
            <w:r>
              <w:t>Réseau</w:t>
            </w:r>
          </w:p>
        </w:tc>
        <w:tc>
          <w:tcPr>
            <w:tcW w:type="dxa" w:w="1440"/>
          </w:tcPr>
          <w:p>
            <w:r>
              <w:t>PAMR</w:t>
            </w:r>
          </w:p>
        </w:tc>
        <w:tc>
          <w:tcPr>
            <w:tcW w:type="dxa" w:w="1440"/>
          </w:tcPr>
          <w:p>
            <w:r>
              <w:t xml:space="preserve"> Réseau de radio mobile analogique privé : utilisé par des organisations privées et des organismes de secours/sécurité.</w:t>
            </w:r>
          </w:p>
        </w:tc>
        <w:tc>
          <w:tcPr>
            <w:tcW w:type="dxa" w:w="1440"/>
          </w:tcPr>
          <w:p>
            <w:r/>
          </w:p>
        </w:tc>
      </w:tr>
      <w:tr>
        <w:tc>
          <w:tcPr>
            <w:tcW w:type="dxa" w:w="1440"/>
          </w:tcPr>
          <w:p>
            <w:r>
              <w:t>FAC/NETWK/PDMR</w:t>
            </w:r>
          </w:p>
        </w:tc>
        <w:tc>
          <w:tcPr>
            <w:tcW w:type="dxa" w:w="1440"/>
          </w:tcPr>
          <w:p>
            <w:r>
              <w:t>Facilité</w:t>
            </w:r>
          </w:p>
        </w:tc>
        <w:tc>
          <w:tcPr>
            <w:tcW w:type="dxa" w:w="1440"/>
          </w:tcPr>
          <w:p>
            <w:r>
              <w:t>Réseau</w:t>
            </w:r>
          </w:p>
        </w:tc>
        <w:tc>
          <w:tcPr>
            <w:tcW w:type="dxa" w:w="1440"/>
          </w:tcPr>
          <w:p>
            <w:r>
              <w:t>PDMR</w:t>
            </w:r>
          </w:p>
        </w:tc>
        <w:tc>
          <w:tcPr>
            <w:tcW w:type="dxa" w:w="1440"/>
          </w:tcPr>
          <w:p>
            <w:r>
              <w:t xml:space="preserve"> Réseau de radio mobile numérique privé : utilisé par des organisations privées et des organismes de secours/sécurité.</w:t>
            </w:r>
          </w:p>
        </w:tc>
        <w:tc>
          <w:tcPr>
            <w:tcW w:type="dxa" w:w="1440"/>
          </w:tcPr>
          <w:p>
            <w:r/>
          </w:p>
        </w:tc>
      </w:tr>
      <w:tr>
        <w:tc>
          <w:tcPr>
            <w:tcW w:type="dxa" w:w="1440"/>
          </w:tcPr>
          <w:p>
            <w:r>
              <w:t>FAC/NETWK/PGSM</w:t>
            </w:r>
          </w:p>
        </w:tc>
        <w:tc>
          <w:tcPr>
            <w:tcW w:type="dxa" w:w="1440"/>
          </w:tcPr>
          <w:p>
            <w:r>
              <w:t>Facilité</w:t>
            </w:r>
          </w:p>
        </w:tc>
        <w:tc>
          <w:tcPr>
            <w:tcW w:type="dxa" w:w="1440"/>
          </w:tcPr>
          <w:p>
            <w:r>
              <w:t>Réseau</w:t>
            </w:r>
          </w:p>
        </w:tc>
        <w:tc>
          <w:tcPr>
            <w:tcW w:type="dxa" w:w="1440"/>
          </w:tcPr>
          <w:p>
            <w:r>
              <w:t>Réseau GSM privé</w:t>
            </w:r>
          </w:p>
        </w:tc>
        <w:tc>
          <w:tcPr>
            <w:tcW w:type="dxa" w:w="1440"/>
          </w:tcPr>
          <w:p>
            <w:r>
              <w:t xml:space="preserve"> Réseau de téléphonie mobile de 1ère génération installé à usage privé (peut être utilisé pour la transmission de la voix et/ou des données).</w:t>
            </w:r>
          </w:p>
        </w:tc>
        <w:tc>
          <w:tcPr>
            <w:tcW w:type="dxa" w:w="1440"/>
          </w:tcPr>
          <w:p>
            <w:r/>
          </w:p>
        </w:tc>
      </w:tr>
      <w:tr>
        <w:tc>
          <w:tcPr>
            <w:tcW w:type="dxa" w:w="1440"/>
          </w:tcPr>
          <w:p>
            <w:r>
              <w:t>FAC/NETWK/PSTN</w:t>
            </w:r>
          </w:p>
        </w:tc>
        <w:tc>
          <w:tcPr>
            <w:tcW w:type="dxa" w:w="1440"/>
          </w:tcPr>
          <w:p>
            <w:r>
              <w:t>Facilité</w:t>
            </w:r>
          </w:p>
        </w:tc>
        <w:tc>
          <w:tcPr>
            <w:tcW w:type="dxa" w:w="1440"/>
          </w:tcPr>
          <w:p>
            <w:r>
              <w:t>Réseau</w:t>
            </w:r>
          </w:p>
        </w:tc>
        <w:tc>
          <w:tcPr>
            <w:tcW w:type="dxa" w:w="1440"/>
          </w:tcPr>
          <w:p>
            <w:r>
              <w:t>RTPC</w:t>
            </w:r>
          </w:p>
        </w:tc>
        <w:tc>
          <w:tcPr>
            <w:tcW w:type="dxa" w:w="1440"/>
          </w:tcPr>
          <w:p>
            <w:r>
              <w:t xml:space="preserve"> Réseau téléphonique public commuté (peut être utilisé pour la transmission de la voix et/ou des données).</w:t>
            </w:r>
          </w:p>
        </w:tc>
        <w:tc>
          <w:tcPr>
            <w:tcW w:type="dxa" w:w="1440"/>
          </w:tcPr>
          <w:p>
            <w:r/>
          </w:p>
        </w:tc>
      </w:tr>
      <w:tr>
        <w:tc>
          <w:tcPr>
            <w:tcW w:type="dxa" w:w="1440"/>
          </w:tcPr>
          <w:p>
            <w:r>
              <w:t>FAC/NETWK/RADEHF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gigahertz à 300 gigahertz. (THF)</w:t>
            </w:r>
          </w:p>
        </w:tc>
        <w:tc>
          <w:tcPr>
            <w:tcW w:type="dxa" w:w="1440"/>
          </w:tcPr>
          <w:p>
            <w:r/>
          </w:p>
        </w:tc>
      </w:tr>
      <w:tr>
        <w:tc>
          <w:tcPr>
            <w:tcW w:type="dxa" w:w="1440"/>
          </w:tcPr>
          <w:p>
            <w:r>
              <w:t>FAC/NETWK/RADHF</w:t>
            </w:r>
          </w:p>
        </w:tc>
        <w:tc>
          <w:tcPr>
            <w:tcW w:type="dxa" w:w="1440"/>
          </w:tcPr>
          <w:p>
            <w:r>
              <w:t>Facilité</w:t>
            </w:r>
          </w:p>
        </w:tc>
        <w:tc>
          <w:tcPr>
            <w:tcW w:type="dxa" w:w="1440"/>
          </w:tcPr>
          <w:p>
            <w:r>
              <w:t>Réseau</w:t>
            </w:r>
          </w:p>
        </w:tc>
        <w:tc>
          <w:tcPr>
            <w:tcW w:type="dxa" w:w="1440"/>
          </w:tcPr>
          <w:p>
            <w:r>
              <w:t>Haute fréquence</w:t>
            </w:r>
          </w:p>
        </w:tc>
        <w:tc>
          <w:tcPr>
            <w:tcW w:type="dxa" w:w="1440"/>
          </w:tcPr>
          <w:p>
            <w:r>
              <w:t xml:space="preserve"> Réseau radio avec une fréquence de 3 mégahertz à 30 mégahertz. (HF)</w:t>
            </w:r>
          </w:p>
        </w:tc>
        <w:tc>
          <w:tcPr>
            <w:tcW w:type="dxa" w:w="1440"/>
          </w:tcPr>
          <w:p>
            <w:r/>
          </w:p>
        </w:tc>
      </w:tr>
      <w:tr>
        <w:tc>
          <w:tcPr>
            <w:tcW w:type="dxa" w:w="1440"/>
          </w:tcPr>
          <w:p>
            <w:r>
              <w:t>FAC/NETWK/RADIO</w:t>
            </w:r>
          </w:p>
        </w:tc>
        <w:tc>
          <w:tcPr>
            <w:tcW w:type="dxa" w:w="1440"/>
          </w:tcPr>
          <w:p>
            <w:r>
              <w:t>Facilité</w:t>
            </w:r>
          </w:p>
        </w:tc>
        <w:tc>
          <w:tcPr>
            <w:tcW w:type="dxa" w:w="1440"/>
          </w:tcPr>
          <w:p>
            <w:r>
              <w:t>Réseau</w:t>
            </w:r>
          </w:p>
        </w:tc>
        <w:tc>
          <w:tcPr>
            <w:tcW w:type="dxa" w:w="1440"/>
          </w:tcPr>
          <w:p>
            <w:r>
              <w:t>Radio</w:t>
            </w:r>
          </w:p>
        </w:tc>
        <w:tc>
          <w:tcPr>
            <w:tcW w:type="dxa" w:w="1440"/>
          </w:tcPr>
          <w:p>
            <w:r>
              <w:t xml:space="preserve"> Réseau de diffusion radio publique</w:t>
            </w:r>
          </w:p>
        </w:tc>
        <w:tc>
          <w:tcPr>
            <w:tcW w:type="dxa" w:w="1440"/>
          </w:tcPr>
          <w:p>
            <w:r/>
          </w:p>
        </w:tc>
      </w:tr>
      <w:tr>
        <w:tc>
          <w:tcPr>
            <w:tcW w:type="dxa" w:w="1440"/>
          </w:tcPr>
          <w:p>
            <w:r>
              <w:t>FAC/NETWK/RADLF</w:t>
            </w:r>
          </w:p>
        </w:tc>
        <w:tc>
          <w:tcPr>
            <w:tcW w:type="dxa" w:w="1440"/>
          </w:tcPr>
          <w:p>
            <w:r>
              <w:t>Facilité</w:t>
            </w:r>
          </w:p>
        </w:tc>
        <w:tc>
          <w:tcPr>
            <w:tcW w:type="dxa" w:w="1440"/>
          </w:tcPr>
          <w:p>
            <w:r>
              <w:t>Réseau</w:t>
            </w:r>
          </w:p>
        </w:tc>
        <w:tc>
          <w:tcPr>
            <w:tcW w:type="dxa" w:w="1440"/>
          </w:tcPr>
          <w:p>
            <w:r>
              <w:t>Basse fréquence</w:t>
            </w:r>
          </w:p>
        </w:tc>
        <w:tc>
          <w:tcPr>
            <w:tcW w:type="dxa" w:w="1440"/>
          </w:tcPr>
          <w:p>
            <w:r>
              <w:t xml:space="preserve"> Réseau radio avec une fréquence de 30 kilohertz à 300 kilohertz. (BF)</w:t>
            </w:r>
          </w:p>
        </w:tc>
        <w:tc>
          <w:tcPr>
            <w:tcW w:type="dxa" w:w="1440"/>
          </w:tcPr>
          <w:p>
            <w:r/>
          </w:p>
        </w:tc>
      </w:tr>
      <w:tr>
        <w:tc>
          <w:tcPr>
            <w:tcW w:type="dxa" w:w="1440"/>
          </w:tcPr>
          <w:p>
            <w:r>
              <w:t>FAC/NETWK/RADMF</w:t>
            </w:r>
          </w:p>
        </w:tc>
        <w:tc>
          <w:tcPr>
            <w:tcW w:type="dxa" w:w="1440"/>
          </w:tcPr>
          <w:p>
            <w:r>
              <w:t>Facilité</w:t>
            </w:r>
          </w:p>
        </w:tc>
        <w:tc>
          <w:tcPr>
            <w:tcW w:type="dxa" w:w="1440"/>
          </w:tcPr>
          <w:p>
            <w:r>
              <w:t>Réseau</w:t>
            </w:r>
          </w:p>
        </w:tc>
        <w:tc>
          <w:tcPr>
            <w:tcW w:type="dxa" w:w="1440"/>
          </w:tcPr>
          <w:p>
            <w:r>
              <w:t>Moyenne fréquence</w:t>
            </w:r>
          </w:p>
        </w:tc>
        <w:tc>
          <w:tcPr>
            <w:tcW w:type="dxa" w:w="1440"/>
          </w:tcPr>
          <w:p>
            <w:r>
              <w:t xml:space="preserve"> Réseau radio avec une fréquence de 300 kilohertz à 3 000 kilohertz. (MF)</w:t>
            </w:r>
          </w:p>
        </w:tc>
        <w:tc>
          <w:tcPr>
            <w:tcW w:type="dxa" w:w="1440"/>
          </w:tcPr>
          <w:p>
            <w:r/>
          </w:p>
        </w:tc>
      </w:tr>
      <w:tr>
        <w:tc>
          <w:tcPr>
            <w:tcW w:type="dxa" w:w="1440"/>
          </w:tcPr>
          <w:p>
            <w:r>
              <w:t>FAC/NETWK/RADSHF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 gigahertz à 30 gigahertz. (THF)</w:t>
            </w:r>
          </w:p>
        </w:tc>
        <w:tc>
          <w:tcPr>
            <w:tcW w:type="dxa" w:w="1440"/>
          </w:tcPr>
          <w:p>
            <w:r/>
          </w:p>
        </w:tc>
      </w:tr>
      <w:tr>
        <w:tc>
          <w:tcPr>
            <w:tcW w:type="dxa" w:w="1440"/>
          </w:tcPr>
          <w:p>
            <w:r>
              <w:t>FAC/NETWK/RADUHF</w:t>
            </w:r>
          </w:p>
        </w:tc>
        <w:tc>
          <w:tcPr>
            <w:tcW w:type="dxa" w:w="1440"/>
          </w:tcPr>
          <w:p>
            <w:r>
              <w:t>Facilité</w:t>
            </w:r>
          </w:p>
        </w:tc>
        <w:tc>
          <w:tcPr>
            <w:tcW w:type="dxa" w:w="1440"/>
          </w:tcPr>
          <w:p>
            <w:r>
              <w:t>Réseau</w:t>
            </w:r>
          </w:p>
        </w:tc>
        <w:tc>
          <w:tcPr>
            <w:tcW w:type="dxa" w:w="1440"/>
          </w:tcPr>
          <w:p>
            <w:r>
              <w:t>Ultra haute fréquence</w:t>
            </w:r>
          </w:p>
        </w:tc>
        <w:tc>
          <w:tcPr>
            <w:tcW w:type="dxa" w:w="1440"/>
          </w:tcPr>
          <w:p>
            <w:r>
              <w:t xml:space="preserve"> Réseau radio avec une fréquence de 300 mégahertz à 3 000 mégahertz. (UHF)</w:t>
            </w:r>
          </w:p>
        </w:tc>
        <w:tc>
          <w:tcPr>
            <w:tcW w:type="dxa" w:w="1440"/>
          </w:tcPr>
          <w:p>
            <w:r/>
          </w:p>
        </w:tc>
      </w:tr>
      <w:tr>
        <w:tc>
          <w:tcPr>
            <w:tcW w:type="dxa" w:w="1440"/>
          </w:tcPr>
          <w:p>
            <w:r>
              <w:t>FAC/NETWK/RADVHF</w:t>
            </w:r>
          </w:p>
        </w:tc>
        <w:tc>
          <w:tcPr>
            <w:tcW w:type="dxa" w:w="1440"/>
          </w:tcPr>
          <w:p>
            <w:r>
              <w:t>Facilité</w:t>
            </w:r>
          </w:p>
        </w:tc>
        <w:tc>
          <w:tcPr>
            <w:tcW w:type="dxa" w:w="1440"/>
          </w:tcPr>
          <w:p>
            <w:r>
              <w:t>Réseau</w:t>
            </w:r>
          </w:p>
        </w:tc>
        <w:tc>
          <w:tcPr>
            <w:tcW w:type="dxa" w:w="1440"/>
          </w:tcPr>
          <w:p>
            <w:r>
              <w:t>Très haute fréquence</w:t>
            </w:r>
          </w:p>
        </w:tc>
        <w:tc>
          <w:tcPr>
            <w:tcW w:type="dxa" w:w="1440"/>
          </w:tcPr>
          <w:p>
            <w:r>
              <w:t xml:space="preserve"> Réseau radio avec une fréquence de 30 mégahertz à 300 mégahertz. (VHF)</w:t>
            </w:r>
          </w:p>
        </w:tc>
        <w:tc>
          <w:tcPr>
            <w:tcW w:type="dxa" w:w="1440"/>
          </w:tcPr>
          <w:p>
            <w:r/>
          </w:p>
        </w:tc>
      </w:tr>
      <w:tr>
        <w:tc>
          <w:tcPr>
            <w:tcW w:type="dxa" w:w="1440"/>
          </w:tcPr>
          <w:p>
            <w:r>
              <w:t>FAC/NETWK/RADVLF</w:t>
            </w:r>
          </w:p>
        </w:tc>
        <w:tc>
          <w:tcPr>
            <w:tcW w:type="dxa" w:w="1440"/>
          </w:tcPr>
          <w:p>
            <w:r>
              <w:t>Facilité</w:t>
            </w:r>
          </w:p>
        </w:tc>
        <w:tc>
          <w:tcPr>
            <w:tcW w:type="dxa" w:w="1440"/>
          </w:tcPr>
          <w:p>
            <w:r>
              <w:t>Réseau</w:t>
            </w:r>
          </w:p>
        </w:tc>
        <w:tc>
          <w:tcPr>
            <w:tcW w:type="dxa" w:w="1440"/>
          </w:tcPr>
          <w:p>
            <w:r>
              <w:t>Très basse fréquence</w:t>
            </w:r>
          </w:p>
        </w:tc>
        <w:tc>
          <w:tcPr>
            <w:tcW w:type="dxa" w:w="1440"/>
          </w:tcPr>
          <w:p>
            <w:r>
              <w:t xml:space="preserve"> Réseau radio avec une fréquence de 3 kilohertz à 30 kilohertz. (VLF)</w:t>
            </w:r>
          </w:p>
        </w:tc>
        <w:tc>
          <w:tcPr>
            <w:tcW w:type="dxa" w:w="1440"/>
          </w:tcPr>
          <w:p>
            <w:r/>
          </w:p>
        </w:tc>
      </w:tr>
      <w:tr>
        <w:tc>
          <w:tcPr>
            <w:tcW w:type="dxa" w:w="1440"/>
          </w:tcPr>
          <w:p>
            <w:r>
              <w:t>FAC/NETWK/RAYNET</w:t>
            </w:r>
          </w:p>
        </w:tc>
        <w:tc>
          <w:tcPr>
            <w:tcW w:type="dxa" w:w="1440"/>
          </w:tcPr>
          <w:p>
            <w:r>
              <w:t>Facilité</w:t>
            </w:r>
          </w:p>
        </w:tc>
        <w:tc>
          <w:tcPr>
            <w:tcW w:type="dxa" w:w="1440"/>
          </w:tcPr>
          <w:p>
            <w:r>
              <w:t>Réseau</w:t>
            </w:r>
          </w:p>
        </w:tc>
        <w:tc>
          <w:tcPr>
            <w:tcW w:type="dxa" w:w="1440"/>
          </w:tcPr>
          <w:p>
            <w:r>
              <w:t>Réseau des radioamateurs pour les situations d'urgence</w:t>
            </w:r>
          </w:p>
        </w:tc>
        <w:tc>
          <w:tcPr>
            <w:tcW w:type="dxa" w:w="1440"/>
          </w:tcPr>
          <w:p>
            <w:r>
              <w:t xml:space="preserve"> Réseau des radioamateurs pour les situations d'urgence</w:t>
            </w:r>
          </w:p>
        </w:tc>
        <w:tc>
          <w:tcPr>
            <w:tcW w:type="dxa" w:w="1440"/>
          </w:tcPr>
          <w:p>
            <w:r/>
          </w:p>
        </w:tc>
      </w:tr>
      <w:tr>
        <w:tc>
          <w:tcPr>
            <w:tcW w:type="dxa" w:w="1440"/>
          </w:tcPr>
          <w:p>
            <w:r>
              <w:t>FAC/NETWK/RELAY</w:t>
            </w:r>
          </w:p>
        </w:tc>
        <w:tc>
          <w:tcPr>
            <w:tcW w:type="dxa" w:w="1440"/>
          </w:tcPr>
          <w:p>
            <w:r>
              <w:t>Facilité</w:t>
            </w:r>
          </w:p>
        </w:tc>
        <w:tc>
          <w:tcPr>
            <w:tcW w:type="dxa" w:w="1440"/>
          </w:tcPr>
          <w:p>
            <w:r>
              <w:t>Réseau</w:t>
            </w:r>
          </w:p>
        </w:tc>
        <w:tc>
          <w:tcPr>
            <w:tcW w:type="dxa" w:w="1440"/>
          </w:tcPr>
          <w:p>
            <w:r>
              <w:t>Installation de relais</w:t>
            </w:r>
          </w:p>
        </w:tc>
        <w:tc>
          <w:tcPr>
            <w:tcW w:type="dxa" w:w="1440"/>
          </w:tcPr>
          <w:p>
            <w:r>
              <w:t xml:space="preserve"> Une installation organisée, équipée et située dans le but d'étendre la couverture des communications électroniques et de la détection.</w:t>
            </w:r>
          </w:p>
        </w:tc>
        <w:tc>
          <w:tcPr>
            <w:tcW w:type="dxa" w:w="1440"/>
          </w:tcPr>
          <w:p>
            <w:r/>
          </w:p>
        </w:tc>
      </w:tr>
      <w:tr>
        <w:tc>
          <w:tcPr>
            <w:tcW w:type="dxa" w:w="1440"/>
          </w:tcPr>
          <w:p>
            <w:r>
              <w:t>FAC/NETWK/SDSL</w:t>
            </w:r>
          </w:p>
        </w:tc>
        <w:tc>
          <w:tcPr>
            <w:tcW w:type="dxa" w:w="1440"/>
          </w:tcPr>
          <w:p>
            <w:r>
              <w:t>Facilité</w:t>
            </w:r>
          </w:p>
        </w:tc>
        <w:tc>
          <w:tcPr>
            <w:tcW w:type="dxa" w:w="1440"/>
          </w:tcPr>
          <w:p>
            <w:r>
              <w:t>Réseau</w:t>
            </w:r>
          </w:p>
        </w:tc>
        <w:tc>
          <w:tcPr>
            <w:tcW w:type="dxa" w:w="1440"/>
          </w:tcPr>
          <w:p>
            <w:r>
              <w:t>SDSL</w:t>
            </w:r>
          </w:p>
        </w:tc>
        <w:tc>
          <w:tcPr>
            <w:tcW w:type="dxa" w:w="1440"/>
          </w:tcPr>
          <w:p>
            <w:r>
              <w:t xml:space="preserve"> Ligne d'abonné numérique synchrone : un réseau de connexion de données à haut débit.</w:t>
            </w:r>
          </w:p>
        </w:tc>
        <w:tc>
          <w:tcPr>
            <w:tcW w:type="dxa" w:w="1440"/>
          </w:tcPr>
          <w:p>
            <w:r/>
          </w:p>
        </w:tc>
      </w:tr>
      <w:tr>
        <w:tc>
          <w:tcPr>
            <w:tcW w:type="dxa" w:w="1440"/>
          </w:tcPr>
          <w:p>
            <w:r>
              <w:t>FAC/NETWK/TV</w:t>
            </w:r>
          </w:p>
        </w:tc>
        <w:tc>
          <w:tcPr>
            <w:tcW w:type="dxa" w:w="1440"/>
          </w:tcPr>
          <w:p>
            <w:r>
              <w:t>Facilité</w:t>
            </w:r>
          </w:p>
        </w:tc>
        <w:tc>
          <w:tcPr>
            <w:tcW w:type="dxa" w:w="1440"/>
          </w:tcPr>
          <w:p>
            <w:r>
              <w:t>Réseau</w:t>
            </w:r>
          </w:p>
        </w:tc>
        <w:tc>
          <w:tcPr>
            <w:tcW w:type="dxa" w:w="1440"/>
          </w:tcPr>
          <w:p>
            <w:r>
              <w:t>Télévision</w:t>
            </w:r>
          </w:p>
        </w:tc>
        <w:tc>
          <w:tcPr>
            <w:tcW w:type="dxa" w:w="1440"/>
          </w:tcPr>
          <w:p>
            <w:r>
              <w:t xml:space="preserve"> Réseau de télévision</w:t>
            </w:r>
          </w:p>
        </w:tc>
        <w:tc>
          <w:tcPr>
            <w:tcW w:type="dxa" w:w="1440"/>
          </w:tcPr>
          <w:p>
            <w:r/>
          </w:p>
        </w:tc>
      </w:tr>
      <w:tr>
        <w:tc>
          <w:tcPr>
            <w:tcW w:type="dxa" w:w="1440"/>
          </w:tcPr>
          <w:p>
            <w:r>
              <w:t>FAC/NETWK/UMTS</w:t>
            </w:r>
          </w:p>
        </w:tc>
        <w:tc>
          <w:tcPr>
            <w:tcW w:type="dxa" w:w="1440"/>
          </w:tcPr>
          <w:p>
            <w:r>
              <w:t>Facilité</w:t>
            </w:r>
          </w:p>
        </w:tc>
        <w:tc>
          <w:tcPr>
            <w:tcW w:type="dxa" w:w="1440"/>
          </w:tcPr>
          <w:p>
            <w:r>
              <w:t>Réseau</w:t>
            </w:r>
          </w:p>
        </w:tc>
        <w:tc>
          <w:tcPr>
            <w:tcW w:type="dxa" w:w="1440"/>
          </w:tcPr>
          <w:p>
            <w:r>
              <w:t>UMTS</w:t>
            </w:r>
          </w:p>
        </w:tc>
        <w:tc>
          <w:tcPr>
            <w:tcW w:type="dxa" w:w="1440"/>
          </w:tcPr>
          <w:p>
            <w:r>
              <w:t xml:space="preserve"> 3e génération du réseau de téléphonie mobile public (peut être utilisée pour la transmission de la voix et/ou des données).</w:t>
            </w:r>
          </w:p>
        </w:tc>
        <w:tc>
          <w:tcPr>
            <w:tcW w:type="dxa" w:w="1440"/>
          </w:tcPr>
          <w:p>
            <w:r/>
          </w:p>
        </w:tc>
      </w:tr>
      <w:tr>
        <w:tc>
          <w:tcPr>
            <w:tcW w:type="dxa" w:w="1440"/>
          </w:tcPr>
          <w:p>
            <w:r>
              <w:t>FAC/NETWK/VDSL</w:t>
            </w:r>
          </w:p>
        </w:tc>
        <w:tc>
          <w:tcPr>
            <w:tcW w:type="dxa" w:w="1440"/>
          </w:tcPr>
          <w:p>
            <w:r>
              <w:t>Facilité</w:t>
            </w:r>
          </w:p>
        </w:tc>
        <w:tc>
          <w:tcPr>
            <w:tcW w:type="dxa" w:w="1440"/>
          </w:tcPr>
          <w:p>
            <w:r>
              <w:t>Réseau</w:t>
            </w:r>
          </w:p>
        </w:tc>
        <w:tc>
          <w:tcPr>
            <w:tcW w:type="dxa" w:w="1440"/>
          </w:tcPr>
          <w:p>
            <w:r>
              <w:t>VDSL</w:t>
            </w:r>
          </w:p>
        </w:tc>
        <w:tc>
          <w:tcPr>
            <w:tcW w:type="dxa" w:w="1440"/>
          </w:tcPr>
          <w:p>
            <w:r>
              <w:t xml:space="preserve"> Very High Rate DSL : la prochaine génération de transmission rapide de données.</w:t>
            </w:r>
          </w:p>
        </w:tc>
        <w:tc>
          <w:tcPr>
            <w:tcW w:type="dxa" w:w="1440"/>
          </w:tcPr>
          <w:p>
            <w:r/>
          </w:p>
        </w:tc>
      </w:tr>
      <w:tr>
        <w:tc>
          <w:tcPr>
            <w:tcW w:type="dxa" w:w="1440"/>
          </w:tcPr>
          <w:p>
            <w:r>
              <w:t>FAC/NETWK/WAN</w:t>
            </w:r>
          </w:p>
        </w:tc>
        <w:tc>
          <w:tcPr>
            <w:tcW w:type="dxa" w:w="1440"/>
          </w:tcPr>
          <w:p>
            <w:r>
              <w:t>Facilité</w:t>
            </w:r>
          </w:p>
        </w:tc>
        <w:tc>
          <w:tcPr>
            <w:tcW w:type="dxa" w:w="1440"/>
          </w:tcPr>
          <w:p>
            <w:r>
              <w:t>Réseau</w:t>
            </w:r>
          </w:p>
        </w:tc>
        <w:tc>
          <w:tcPr>
            <w:tcW w:type="dxa" w:w="1440"/>
          </w:tcPr>
          <w:p>
            <w:r>
              <w:t>Réseau étendu</w:t>
            </w:r>
          </w:p>
        </w:tc>
        <w:tc>
          <w:tcPr>
            <w:tcW w:type="dxa" w:w="1440"/>
          </w:tcPr>
          <w:p>
            <w:r>
              <w:t xml:space="preserve"> Auto-défini</w:t>
            </w:r>
          </w:p>
        </w:tc>
        <w:tc>
          <w:tcPr>
            <w:tcW w:type="dxa" w:w="1440"/>
          </w:tcPr>
          <w:p>
            <w:r/>
          </w:p>
        </w:tc>
      </w:tr>
      <w:tr>
        <w:tc>
          <w:tcPr>
            <w:tcW w:type="dxa" w:w="1440"/>
          </w:tcPr>
          <w:p>
            <w:r>
              <w:t>FAC/NETWK/WIMAX</w:t>
            </w:r>
          </w:p>
        </w:tc>
        <w:tc>
          <w:tcPr>
            <w:tcW w:type="dxa" w:w="1440"/>
          </w:tcPr>
          <w:p>
            <w:r>
              <w:t>Facilité</w:t>
            </w:r>
          </w:p>
        </w:tc>
        <w:tc>
          <w:tcPr>
            <w:tcW w:type="dxa" w:w="1440"/>
          </w:tcPr>
          <w:p>
            <w:r>
              <w:t>Réseau</w:t>
            </w:r>
          </w:p>
        </w:tc>
        <w:tc>
          <w:tcPr>
            <w:tcW w:type="dxa" w:w="1440"/>
          </w:tcPr>
          <w:p>
            <w:r>
              <w:t>WiMax</w:t>
            </w:r>
          </w:p>
        </w:tc>
        <w:tc>
          <w:tcPr>
            <w:tcW w:type="dxa" w:w="1440"/>
          </w:tcPr>
          <w:p>
            <w:r>
              <w:t xml:space="preserve"> Worldwide Interoperability for Microwave Access, Inc. (groupe promouvant la norme de bande large sans fil IEEE 802.16)</w:t>
            </w:r>
          </w:p>
        </w:tc>
        <w:tc>
          <w:tcPr>
            <w:tcW w:type="dxa" w:w="1440"/>
          </w:tcPr>
          <w:p>
            <w:r/>
          </w:p>
        </w:tc>
      </w:tr>
      <w:tr>
        <w:tc>
          <w:tcPr>
            <w:tcW w:type="dxa" w:w="1440"/>
          </w:tcPr>
          <w:p>
            <w:r>
              <w:t>FAC/NETWK/WLAN</w:t>
            </w:r>
          </w:p>
        </w:tc>
        <w:tc>
          <w:tcPr>
            <w:tcW w:type="dxa" w:w="1440"/>
          </w:tcPr>
          <w:p>
            <w:r>
              <w:t>Facilité</w:t>
            </w:r>
          </w:p>
        </w:tc>
        <w:tc>
          <w:tcPr>
            <w:tcW w:type="dxa" w:w="1440"/>
          </w:tcPr>
          <w:p>
            <w:r>
              <w:t>Réseau</w:t>
            </w:r>
          </w:p>
        </w:tc>
        <w:tc>
          <w:tcPr>
            <w:tcW w:type="dxa" w:w="1440"/>
          </w:tcPr>
          <w:p>
            <w:r>
              <w:t>Réseau local sans fil</w:t>
            </w:r>
          </w:p>
        </w:tc>
        <w:tc>
          <w:tcPr>
            <w:tcW w:type="dxa" w:w="1440"/>
          </w:tcPr>
          <w:p>
            <w:r>
              <w:t xml:space="preserve"> Auto-défini</w:t>
            </w:r>
          </w:p>
        </w:tc>
        <w:tc>
          <w:tcPr>
            <w:tcW w:type="dxa" w:w="1440"/>
          </w:tcPr>
          <w:p>
            <w:r/>
          </w:p>
        </w:tc>
      </w:tr>
      <w:tr>
        <w:tc>
          <w:tcPr>
            <w:tcW w:type="dxa" w:w="1440"/>
          </w:tcPr>
          <w:p>
            <w:r>
              <w:t>FAC/OPR/AMBFAC</w:t>
            </w:r>
          </w:p>
        </w:tc>
        <w:tc>
          <w:tcPr>
            <w:tcW w:type="dxa" w:w="1440"/>
          </w:tcPr>
          <w:p>
            <w:r>
              <w:t>Facilité</w:t>
            </w:r>
          </w:p>
        </w:tc>
        <w:tc>
          <w:tcPr>
            <w:tcW w:type="dxa" w:w="1440"/>
          </w:tcPr>
          <w:p>
            <w:r>
              <w:t>Installation opérationnelle</w:t>
            </w:r>
          </w:p>
        </w:tc>
        <w:tc>
          <w:tcPr>
            <w:tcW w:type="dxa" w:w="1440"/>
          </w:tcPr>
          <w:p>
            <w:r>
              <w:t>Installation d'ambulance</w:t>
            </w:r>
          </w:p>
        </w:tc>
        <w:tc>
          <w:tcPr>
            <w:tcW w:type="dxa" w:w="1440"/>
          </w:tcPr>
          <w:p>
            <w:r>
              <w:t xml:space="preserve"> L'endroit où se trouvent les véhicules d'ambulance.</w:t>
            </w:r>
          </w:p>
        </w:tc>
        <w:tc>
          <w:tcPr>
            <w:tcW w:type="dxa" w:w="1440"/>
          </w:tcPr>
          <w:p>
            <w:r/>
          </w:p>
        </w:tc>
      </w:tr>
      <w:tr>
        <w:tc>
          <w:tcPr>
            <w:tcW w:type="dxa" w:w="1440"/>
          </w:tcPr>
          <w:p>
            <w:r>
              <w:t>FAC/OPR/BDHOLD</w:t>
            </w:r>
          </w:p>
        </w:tc>
        <w:tc>
          <w:tcPr>
            <w:tcW w:type="dxa" w:w="1440"/>
          </w:tcPr>
          <w:p>
            <w:r>
              <w:t>Facilité</w:t>
            </w:r>
          </w:p>
        </w:tc>
        <w:tc>
          <w:tcPr>
            <w:tcW w:type="dxa" w:w="1440"/>
          </w:tcPr>
          <w:p>
            <w:r>
              <w:t>Installation opérationnelle</w:t>
            </w:r>
          </w:p>
        </w:tc>
        <w:tc>
          <w:tcPr>
            <w:tcW w:type="dxa" w:w="1440"/>
          </w:tcPr>
          <w:p>
            <w:r>
              <w:t>Zone de conservation des corps</w:t>
            </w:r>
          </w:p>
        </w:tc>
        <w:tc>
          <w:tcPr>
            <w:tcW w:type="dxa" w:w="1440"/>
          </w:tcPr>
          <w:p>
            <w:r>
              <w:t xml:space="preserve"> Une zone proche du lieu de l'urgence où les morts peuvent être temporairement conservés avant d'être transférés à la morgue d'urgence ou à la morgue.</w:t>
            </w:r>
          </w:p>
        </w:tc>
        <w:tc>
          <w:tcPr>
            <w:tcW w:type="dxa" w:w="1440"/>
          </w:tcPr>
          <w:p>
            <w:r/>
          </w:p>
        </w:tc>
      </w:tr>
      <w:tr>
        <w:tc>
          <w:tcPr>
            <w:tcW w:type="dxa" w:w="1440"/>
          </w:tcPr>
          <w:p>
            <w:r>
              <w:t>FAC/OPR/CAMP</w:t>
            </w:r>
          </w:p>
        </w:tc>
        <w:tc>
          <w:tcPr>
            <w:tcW w:type="dxa" w:w="1440"/>
          </w:tcPr>
          <w:p>
            <w:r>
              <w:t>Facilité</w:t>
            </w:r>
          </w:p>
        </w:tc>
        <w:tc>
          <w:tcPr>
            <w:tcW w:type="dxa" w:w="1440"/>
          </w:tcPr>
          <w:p>
            <w:r>
              <w:t>Installation opérationnelle</w:t>
            </w:r>
          </w:p>
        </w:tc>
        <w:tc>
          <w:tcPr>
            <w:tcW w:type="dxa" w:w="1440"/>
          </w:tcPr>
          <w:p>
            <w:r>
              <w:t>Camp</w:t>
            </w:r>
          </w:p>
        </w:tc>
        <w:tc>
          <w:tcPr>
            <w:tcW w:type="dxa" w:w="1440"/>
          </w:tcPr>
          <w:p>
            <w:r>
              <w:t xml:space="preserve"> Un hébergement basé sur un certain nombre de tentes ou de huttes.</w:t>
            </w:r>
          </w:p>
        </w:tc>
        <w:tc>
          <w:tcPr>
            <w:tcW w:type="dxa" w:w="1440"/>
          </w:tcPr>
          <w:p>
            <w:r/>
          </w:p>
        </w:tc>
      </w:tr>
      <w:tr>
        <w:tc>
          <w:tcPr>
            <w:tcW w:type="dxa" w:w="1440"/>
          </w:tcPr>
          <w:p>
            <w:r>
              <w:t>FAC/OPR/CASBUR</w:t>
            </w:r>
          </w:p>
        </w:tc>
        <w:tc>
          <w:tcPr>
            <w:tcW w:type="dxa" w:w="1440"/>
          </w:tcPr>
          <w:p>
            <w:r>
              <w:t>Facilité</w:t>
            </w:r>
          </w:p>
        </w:tc>
        <w:tc>
          <w:tcPr>
            <w:tcW w:type="dxa" w:w="1440"/>
          </w:tcPr>
          <w:p>
            <w:r>
              <w:t>Installation opérationnelle</w:t>
            </w:r>
          </w:p>
        </w:tc>
        <w:tc>
          <w:tcPr>
            <w:tcW w:type="dxa" w:w="1440"/>
          </w:tcPr>
          <w:p>
            <w:r>
              <w:t>Bureau des victimes</w:t>
            </w:r>
          </w:p>
        </w:tc>
        <w:tc>
          <w:tcPr>
            <w:tcW w:type="dxa" w:w="1440"/>
          </w:tcPr>
          <w:p>
            <w:r>
              <w:t xml:space="preserve"> Point central de contact et d'information pour tous les dossiers et les données relatifs aux victimes. (D'après le Manuel des procédures en cas d'incident majeur, 7e édition, publié en 2007 par le London Emergency Services Liaison Panel (LESLP).) Également appelé centre de crise CENTRO DE APOIO POPLIACOS SINISTRZDA (Portugal) ou bureau de crise Cabinete crise (Portugal).</w:t>
            </w:r>
          </w:p>
        </w:tc>
        <w:tc>
          <w:tcPr>
            <w:tcW w:type="dxa" w:w="1440"/>
          </w:tcPr>
          <w:p>
            <w:r/>
          </w:p>
        </w:tc>
      </w:tr>
      <w:tr>
        <w:tc>
          <w:tcPr>
            <w:tcW w:type="dxa" w:w="1440"/>
          </w:tcPr>
          <w:p>
            <w:r>
              <w:t>FAC/OPR/CASCLR</w:t>
            </w:r>
          </w:p>
        </w:tc>
        <w:tc>
          <w:tcPr>
            <w:tcW w:type="dxa" w:w="1440"/>
          </w:tcPr>
          <w:p>
            <w:r>
              <w:t>Facilité</w:t>
            </w:r>
          </w:p>
        </w:tc>
        <w:tc>
          <w:tcPr>
            <w:tcW w:type="dxa" w:w="1440"/>
          </w:tcPr>
          <w:p>
            <w:r>
              <w:t>Installation opérationnelle</w:t>
            </w:r>
          </w:p>
        </w:tc>
        <w:tc>
          <w:tcPr>
            <w:tcW w:type="dxa" w:w="1440"/>
          </w:tcPr>
          <w:p>
            <w:r>
              <w:t>Centre de tri des victimes</w:t>
            </w:r>
          </w:p>
        </w:tc>
        <w:tc>
          <w:tcPr>
            <w:tcW w:type="dxa" w:w="1440"/>
          </w:tcPr>
          <w:p>
            <w:r>
              <w:t xml:space="preserve"> Un espace aménagé lors d'un incident majeur par le service d'ambulance pour trier et traiter les victimes et diriger leur évacuation.</w:t>
            </w:r>
          </w:p>
        </w:tc>
        <w:tc>
          <w:tcPr>
            <w:tcW w:type="dxa" w:w="1440"/>
          </w:tcPr>
          <w:p>
            <w:r/>
          </w:p>
        </w:tc>
      </w:tr>
      <w:tr>
        <w:tc>
          <w:tcPr>
            <w:tcW w:type="dxa" w:w="1440"/>
          </w:tcPr>
          <w:p>
            <w:r>
              <w:t>FAC/OPR/CASCOL</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 Également appelé Point de chargement des ambulances.</w:t>
            </w:r>
          </w:p>
        </w:tc>
        <w:tc>
          <w:tcPr>
            <w:tcW w:type="dxa" w:w="1440"/>
          </w:tcPr>
          <w:p>
            <w:r/>
          </w:p>
        </w:tc>
      </w:tr>
      <w:tr>
        <w:tc>
          <w:tcPr>
            <w:tcW w:type="dxa" w:w="1440"/>
          </w:tcPr>
          <w:p>
            <w:r>
              <w:t>FAC/OPR/CP</w:t>
            </w:r>
          </w:p>
        </w:tc>
        <w:tc>
          <w:tcPr>
            <w:tcW w:type="dxa" w:w="1440"/>
          </w:tcPr>
          <w:p>
            <w:r>
              <w:t>Facilité</w:t>
            </w:r>
          </w:p>
        </w:tc>
        <w:tc>
          <w:tcPr>
            <w:tcW w:type="dxa" w:w="1440"/>
          </w:tcPr>
          <w:p>
            <w:r>
              <w:t>Installation opérationnelle</w:t>
            </w:r>
          </w:p>
        </w:tc>
        <w:tc>
          <w:tcPr>
            <w:tcW w:type="dxa" w:w="1440"/>
          </w:tcPr>
          <w:p>
            <w:r>
              <w:t>Poste de commandement</w:t>
            </w:r>
          </w:p>
        </w:tc>
        <w:tc>
          <w:tcPr>
            <w:tcW w:type="dxa" w:w="1440"/>
          </w:tcPr>
          <w:p>
            <w:r>
              <w:t xml:space="preserve"> Un quartier général d'unité ou de sous-unité où le commandant et le personnel mènent leurs activités.</w:t>
            </w:r>
          </w:p>
        </w:tc>
        <w:tc>
          <w:tcPr>
            <w:tcW w:type="dxa" w:w="1440"/>
          </w:tcPr>
          <w:p>
            <w:r/>
          </w:p>
        </w:tc>
      </w:tr>
      <w:tr>
        <w:tc>
          <w:tcPr>
            <w:tcW w:type="dxa" w:w="1440"/>
          </w:tcPr>
          <w:p>
            <w:r>
              <w:t>FAC/OPR/CSCLPT</w:t>
            </w:r>
          </w:p>
        </w:tc>
        <w:tc>
          <w:tcPr>
            <w:tcW w:type="dxa" w:w="1440"/>
          </w:tcPr>
          <w:p>
            <w:r>
              <w:t>Facilité</w:t>
            </w:r>
          </w:p>
        </w:tc>
        <w:tc>
          <w:tcPr>
            <w:tcW w:type="dxa" w:w="1440"/>
          </w:tcPr>
          <w:p>
            <w:r>
              <w:t>Installation opérationnelle</w:t>
            </w:r>
          </w:p>
        </w:tc>
        <w:tc>
          <w:tcPr>
            <w:tcW w:type="dxa" w:w="1440"/>
          </w:tcPr>
          <w:p>
            <w:r>
              <w:t>Point de rassemblement des victimes</w:t>
            </w:r>
          </w:p>
        </w:tc>
        <w:tc>
          <w:tcPr>
            <w:tcW w:type="dxa" w:w="1440"/>
          </w:tcPr>
          <w:p>
            <w:r>
              <w:t xml:space="preserve"> Un emplacement spécifique où les victimes sont regroupées en vue de leur transport vers un établissement de traitement médical.</w:t>
            </w:r>
          </w:p>
        </w:tc>
        <w:tc>
          <w:tcPr>
            <w:tcW w:type="dxa" w:w="1440"/>
          </w:tcPr>
          <w:p>
            <w:r/>
          </w:p>
        </w:tc>
      </w:tr>
      <w:tr>
        <w:tc>
          <w:tcPr>
            <w:tcW w:type="dxa" w:w="1440"/>
          </w:tcPr>
          <w:p>
            <w:r>
              <w:t>FAC/OPR/CVCLPT</w:t>
            </w:r>
          </w:p>
        </w:tc>
        <w:tc>
          <w:tcPr>
            <w:tcW w:type="dxa" w:w="1440"/>
          </w:tcPr>
          <w:p>
            <w:r>
              <w:t>Facilité</w:t>
            </w:r>
          </w:p>
        </w:tc>
        <w:tc>
          <w:tcPr>
            <w:tcW w:type="dxa" w:w="1440"/>
          </w:tcPr>
          <w:p>
            <w:r>
              <w:t>Installation opérationnelle</w:t>
            </w:r>
          </w:p>
        </w:tc>
        <w:tc>
          <w:tcPr>
            <w:tcW w:type="dxa" w:w="1440"/>
          </w:tcPr>
          <w:p>
            <w:r>
              <w:t>Point de rassemblement des civils</w:t>
            </w:r>
          </w:p>
        </w:tc>
        <w:tc>
          <w:tcPr>
            <w:tcW w:type="dxa" w:w="1440"/>
          </w:tcPr>
          <w:p>
            <w:r>
              <w:t xml:space="preserve"> Un emplacement spécifique où les civils sont regroupés.</w:t>
            </w:r>
          </w:p>
        </w:tc>
        <w:tc>
          <w:tcPr>
            <w:tcW w:type="dxa" w:w="1440"/>
          </w:tcPr>
          <w:p>
            <w:r/>
          </w:p>
        </w:tc>
      </w:tr>
      <w:tr>
        <w:tc>
          <w:tcPr>
            <w:tcW w:type="dxa" w:w="1440"/>
          </w:tcPr>
          <w:p>
            <w:r>
              <w:t>FAC/OPR/DEBRDP</w:t>
            </w:r>
          </w:p>
        </w:tc>
        <w:tc>
          <w:tcPr>
            <w:tcW w:type="dxa" w:w="1440"/>
          </w:tcPr>
          <w:p>
            <w:r>
              <w:t>Facilité</w:t>
            </w:r>
          </w:p>
        </w:tc>
        <w:tc>
          <w:tcPr>
            <w:tcW w:type="dxa" w:w="1440"/>
          </w:tcPr>
          <w:p>
            <w:r>
              <w:t>Installation opérationnelle</w:t>
            </w:r>
          </w:p>
        </w:tc>
        <w:tc>
          <w:tcPr>
            <w:tcW w:type="dxa" w:w="1440"/>
          </w:tcPr>
          <w:p>
            <w:r>
              <w:t>Décharge de débris</w:t>
            </w:r>
          </w:p>
        </w:tc>
        <w:tc>
          <w:tcPr>
            <w:tcW w:type="dxa" w:w="1440"/>
          </w:tcPr>
          <w:p>
            <w:r>
              <w:t xml:space="preserve"> Terme utilisé pour décrire un espace où les débris de l'incident seraient déposés sur le site de l'incident.</w:t>
            </w:r>
          </w:p>
        </w:tc>
        <w:tc>
          <w:tcPr>
            <w:tcW w:type="dxa" w:w="1440"/>
          </w:tcPr>
          <w:p>
            <w:r/>
          </w:p>
        </w:tc>
      </w:tr>
      <w:tr>
        <w:tc>
          <w:tcPr>
            <w:tcW w:type="dxa" w:w="1440"/>
          </w:tcPr>
          <w:p>
            <w:r>
              <w:t>FAC/OPR/DECONP</w:t>
            </w:r>
          </w:p>
        </w:tc>
        <w:tc>
          <w:tcPr>
            <w:tcW w:type="dxa" w:w="1440"/>
          </w:tcPr>
          <w:p>
            <w:r>
              <w:t>Facilité</w:t>
            </w:r>
          </w:p>
        </w:tc>
        <w:tc>
          <w:tcPr>
            <w:tcW w:type="dxa" w:w="1440"/>
          </w:tcPr>
          <w:p>
            <w:r>
              <w:t>Installation opérationnelle</w:t>
            </w:r>
          </w:p>
        </w:tc>
        <w:tc>
          <w:tcPr>
            <w:tcW w:type="dxa" w:w="1440"/>
          </w:tcPr>
          <w:p>
            <w:r>
              <w:t>Installation de décontamination</w:t>
            </w:r>
          </w:p>
        </w:tc>
        <w:tc>
          <w:tcPr>
            <w:tcW w:type="dxa" w:w="1440"/>
          </w:tcPr>
          <w:p>
            <w:r>
              <w:t xml:space="preserve"> Un endroit où le personnel et/ou le matériel peuvent être nettoyés après une contamination potentielle par des matières radioactives, biologiques ou chimiques.</w:t>
            </w:r>
          </w:p>
        </w:tc>
        <w:tc>
          <w:tcPr>
            <w:tcW w:type="dxa" w:w="1440"/>
          </w:tcPr>
          <w:p>
            <w:r/>
          </w:p>
        </w:tc>
      </w:tr>
      <w:tr>
        <w:tc>
          <w:tcPr>
            <w:tcW w:type="dxa" w:w="1440"/>
          </w:tcPr>
          <w:p>
            <w:r>
              <w:t>FAC/OPR/DISBED</w:t>
            </w:r>
          </w:p>
        </w:tc>
        <w:tc>
          <w:tcPr>
            <w:tcW w:type="dxa" w:w="1440"/>
          </w:tcPr>
          <w:p>
            <w:r>
              <w:t>Facilité</w:t>
            </w:r>
          </w:p>
        </w:tc>
        <w:tc>
          <w:tcPr>
            <w:tcW w:type="dxa" w:w="1440"/>
          </w:tcPr>
          <w:p>
            <w:r>
              <w:t>Installation opérationnelle</w:t>
            </w:r>
          </w:p>
        </w:tc>
        <w:tc>
          <w:tcPr>
            <w:tcW w:type="dxa" w:w="1440"/>
          </w:tcPr>
          <w:p>
            <w:r>
              <w:t>Lits pour personnes ayant des troubles d'apprentissage</w:t>
            </w:r>
          </w:p>
        </w:tc>
        <w:tc>
          <w:tcPr>
            <w:tcW w:type="dxa" w:w="1440"/>
          </w:tcPr>
          <w:p>
            <w:r>
              <w:t xml:space="preserve"> Fourniture d'hébergement pour les personnes ayant des troubles d'apprentissage.</w:t>
            </w:r>
          </w:p>
        </w:tc>
        <w:tc>
          <w:tcPr>
            <w:tcW w:type="dxa" w:w="1440"/>
          </w:tcPr>
          <w:p>
            <w:r/>
          </w:p>
        </w:tc>
      </w:tr>
      <w:tr>
        <w:tc>
          <w:tcPr>
            <w:tcW w:type="dxa" w:w="1440"/>
          </w:tcPr>
          <w:p>
            <w:r>
              <w:t>FAC/OPR/DOCFAC</w:t>
            </w:r>
          </w:p>
        </w:tc>
        <w:tc>
          <w:tcPr>
            <w:tcW w:type="dxa" w:w="1440"/>
          </w:tcPr>
          <w:p>
            <w:r>
              <w:t>Facilité</w:t>
            </w:r>
          </w:p>
        </w:tc>
        <w:tc>
          <w:tcPr>
            <w:tcW w:type="dxa" w:w="1440"/>
          </w:tcPr>
          <w:p>
            <w:r>
              <w:t>Installation opérationnelle</w:t>
            </w:r>
          </w:p>
        </w:tc>
        <w:tc>
          <w:tcPr>
            <w:tcW w:type="dxa" w:w="1440"/>
          </w:tcPr>
          <w:p>
            <w:r>
              <w:t>Maison médicale</w:t>
            </w:r>
          </w:p>
        </w:tc>
        <w:tc>
          <w:tcPr>
            <w:tcW w:type="dxa" w:w="1440"/>
          </w:tcPr>
          <w:p>
            <w:r>
              <w:t xml:space="preserve"> L'installation qui reçoit les patients ordinaires pendant les heures de travail.</w:t>
            </w:r>
          </w:p>
        </w:tc>
        <w:tc>
          <w:tcPr>
            <w:tcW w:type="dxa" w:w="1440"/>
          </w:tcPr>
          <w:p>
            <w:r/>
          </w:p>
        </w:tc>
      </w:tr>
      <w:tr>
        <w:tc>
          <w:tcPr>
            <w:tcW w:type="dxa" w:w="1440"/>
          </w:tcPr>
          <w:p>
            <w:r>
              <w:t>FAC/OPR/EMMORT</w:t>
            </w:r>
          </w:p>
        </w:tc>
        <w:tc>
          <w:tcPr>
            <w:tcW w:type="dxa" w:w="1440"/>
          </w:tcPr>
          <w:p>
            <w:r>
              <w:t>Facilité</w:t>
            </w:r>
          </w:p>
        </w:tc>
        <w:tc>
          <w:tcPr>
            <w:tcW w:type="dxa" w:w="1440"/>
          </w:tcPr>
          <w:p>
            <w:r>
              <w:t>Installation opérationnelle</w:t>
            </w:r>
          </w:p>
        </w:tc>
        <w:tc>
          <w:tcPr>
            <w:tcW w:type="dxa" w:w="1440"/>
          </w:tcPr>
          <w:p>
            <w:r>
              <w:t>Morgue d'urgence</w:t>
            </w:r>
          </w:p>
        </w:tc>
        <w:tc>
          <w:tcPr>
            <w:tcW w:type="dxa" w:w="1440"/>
          </w:tcPr>
          <w:p>
            <w:r>
              <w:t xml:space="preserve"> Structures temporaires ou transformation de structures existantes ayant pour fonction de fournir un espace où peuvent avoir lieu les examens post-mortem et l'identification des victimes, et, si nécessaire, de fournir une capacité de conservation des corps avant leur retrait du site de l'incident.</w:t>
            </w:r>
          </w:p>
        </w:tc>
        <w:tc>
          <w:tcPr>
            <w:tcW w:type="dxa" w:w="1440"/>
          </w:tcPr>
          <w:p>
            <w:r/>
          </w:p>
        </w:tc>
      </w:tr>
      <w:tr>
        <w:tc>
          <w:tcPr>
            <w:tcW w:type="dxa" w:w="1440"/>
          </w:tcPr>
          <w:p>
            <w:r>
              <w:t>FAC/OPR/EQPOOL</w:t>
            </w:r>
          </w:p>
        </w:tc>
        <w:tc>
          <w:tcPr>
            <w:tcW w:type="dxa" w:w="1440"/>
          </w:tcPr>
          <w:p>
            <w:r>
              <w:t>Facilité</w:t>
            </w:r>
          </w:p>
        </w:tc>
        <w:tc>
          <w:tcPr>
            <w:tcW w:type="dxa" w:w="1440"/>
          </w:tcPr>
          <w:p>
            <w:r>
              <w:t>Installation opérationnelle</w:t>
            </w:r>
          </w:p>
        </w:tc>
        <w:tc>
          <w:tcPr>
            <w:tcW w:type="dxa" w:w="1440"/>
          </w:tcPr>
          <w:p>
            <w:r>
              <w:t>Piscine d'équipement</w:t>
            </w:r>
          </w:p>
        </w:tc>
        <w:tc>
          <w:tcPr>
            <w:tcW w:type="dxa" w:w="1440"/>
          </w:tcPr>
          <w:p>
            <w:r>
              <w:t xml:space="preserve"> Terme utilisé pour décrire un espace destiné à stocker des équipements de réserve sur le site de l'incident.</w:t>
            </w:r>
          </w:p>
        </w:tc>
        <w:tc>
          <w:tcPr>
            <w:tcW w:type="dxa" w:w="1440"/>
          </w:tcPr>
          <w:p>
            <w:r/>
          </w:p>
        </w:tc>
      </w:tr>
      <w:tr>
        <w:tc>
          <w:tcPr>
            <w:tcW w:type="dxa" w:w="1440"/>
          </w:tcPr>
          <w:p>
            <w:r>
              <w:t>FAC/OPR/EVASSP</w:t>
            </w:r>
          </w:p>
        </w:tc>
        <w:tc>
          <w:tcPr>
            <w:tcW w:type="dxa" w:w="1440"/>
          </w:tcPr>
          <w:p>
            <w:r>
              <w:t>Facilité</w:t>
            </w:r>
          </w:p>
        </w:tc>
        <w:tc>
          <w:tcPr>
            <w:tcW w:type="dxa" w:w="1440"/>
          </w:tcPr>
          <w:p>
            <w:r>
              <w:t>Installation opérationnelle</w:t>
            </w:r>
          </w:p>
        </w:tc>
        <w:tc>
          <w:tcPr>
            <w:tcW w:type="dxa" w:w="1440"/>
          </w:tcPr>
          <w:p>
            <w:r>
              <w:t>Point de rassemblement des évacués</w:t>
            </w:r>
          </w:p>
        </w:tc>
        <w:tc>
          <w:tcPr>
            <w:tcW w:type="dxa" w:w="1440"/>
          </w:tcPr>
          <w:p>
            <w:r>
              <w:t xml:space="preserve"> Un espace aménagé lors d'un incident situé près de la scène où les évacués peuvent être dirigés pour être regroupés avant d'être transportés vers des centres de repos.</w:t>
            </w:r>
          </w:p>
        </w:tc>
        <w:tc>
          <w:tcPr>
            <w:tcW w:type="dxa" w:w="1440"/>
          </w:tcPr>
          <w:p>
            <w:r/>
          </w:p>
        </w:tc>
      </w:tr>
      <w:tr>
        <w:tc>
          <w:tcPr>
            <w:tcW w:type="dxa" w:w="1440"/>
          </w:tcPr>
          <w:p>
            <w:r>
              <w:t>FAC/OPR/FACAIR</w:t>
            </w:r>
          </w:p>
        </w:tc>
        <w:tc>
          <w:tcPr>
            <w:tcW w:type="dxa" w:w="1440"/>
          </w:tcPr>
          <w:p>
            <w:r>
              <w:t>Facilité</w:t>
            </w:r>
          </w:p>
        </w:tc>
        <w:tc>
          <w:tcPr>
            <w:tcW w:type="dxa" w:w="1440"/>
          </w:tcPr>
          <w:p>
            <w:r>
              <w:t>Installation opérationnelle</w:t>
            </w:r>
          </w:p>
        </w:tc>
        <w:tc>
          <w:tcPr>
            <w:tcW w:type="dxa" w:w="1440"/>
          </w:tcPr>
          <w:p>
            <w:r>
              <w:t>Base/facilité militaire, aéroport/base aérienne</w:t>
            </w:r>
          </w:p>
        </w:tc>
        <w:tc>
          <w:tcPr>
            <w:tcW w:type="dxa" w:w="1440"/>
          </w:tcPr>
          <w:p>
            <w:r>
              <w:t xml:space="preserve"> Une installation utilisée comme base militaire préparée pour l'hébergement, le décollage et l'atterrissage des avions.</w:t>
            </w:r>
          </w:p>
        </w:tc>
        <w:tc>
          <w:tcPr>
            <w:tcW w:type="dxa" w:w="1440"/>
          </w:tcPr>
          <w:p>
            <w:r/>
          </w:p>
        </w:tc>
      </w:tr>
      <w:tr>
        <w:tc>
          <w:tcPr>
            <w:tcW w:type="dxa" w:w="1440"/>
          </w:tcPr>
          <w:p>
            <w:r>
              <w:t>FAC/OPR/FACMIL</w:t>
            </w:r>
          </w:p>
        </w:tc>
        <w:tc>
          <w:tcPr>
            <w:tcW w:type="dxa" w:w="1440"/>
          </w:tcPr>
          <w:p>
            <w:r>
              <w:t>Facilité</w:t>
            </w:r>
          </w:p>
        </w:tc>
        <w:tc>
          <w:tcPr>
            <w:tcW w:type="dxa" w:w="1440"/>
          </w:tcPr>
          <w:p>
            <w:r>
              <w:t>Installation opérationnelle</w:t>
            </w:r>
          </w:p>
        </w:tc>
        <w:tc>
          <w:tcPr>
            <w:tcW w:type="dxa" w:w="1440"/>
          </w:tcPr>
          <w:p>
            <w:r>
              <w:t>Base/facilité militaire</w:t>
            </w:r>
          </w:p>
        </w:tc>
        <w:tc>
          <w:tcPr>
            <w:tcW w:type="dxa" w:w="1440"/>
          </w:tcPr>
          <w:p>
            <w:r>
              <w:t xml:space="preserve"> Une installation utilisée comme base militaire.</w:t>
            </w:r>
          </w:p>
        </w:tc>
        <w:tc>
          <w:tcPr>
            <w:tcW w:type="dxa" w:w="1440"/>
          </w:tcPr>
          <w:p>
            <w:r/>
          </w:p>
        </w:tc>
      </w:tr>
      <w:tr>
        <w:tc>
          <w:tcPr>
            <w:tcW w:type="dxa" w:w="1440"/>
          </w:tcPr>
          <w:p>
            <w:r>
              <w:t>FAC/OPR/FACNAV</w:t>
            </w:r>
          </w:p>
        </w:tc>
        <w:tc>
          <w:tcPr>
            <w:tcW w:type="dxa" w:w="1440"/>
          </w:tcPr>
          <w:p>
            <w:r>
              <w:t>Facilité</w:t>
            </w:r>
          </w:p>
        </w:tc>
        <w:tc>
          <w:tcPr>
            <w:tcW w:type="dxa" w:w="1440"/>
          </w:tcPr>
          <w:p>
            <w:r>
              <w:t>Installation opérationnelle</w:t>
            </w:r>
          </w:p>
        </w:tc>
        <w:tc>
          <w:tcPr>
            <w:tcW w:type="dxa" w:w="1440"/>
          </w:tcPr>
          <w:p>
            <w:r>
              <w:t>Base/facilité militaire, port de mer/base navale</w:t>
            </w:r>
          </w:p>
        </w:tc>
        <w:tc>
          <w:tcPr>
            <w:tcW w:type="dxa" w:w="1440"/>
          </w:tcPr>
          <w:p>
            <w:r>
              <w:t xml:space="preserve"> Une installation utilisée comme base navale et où les navires peuvent charger ou décharger leur cargaison.</w:t>
            </w:r>
          </w:p>
        </w:tc>
        <w:tc>
          <w:tcPr>
            <w:tcW w:type="dxa" w:w="1440"/>
          </w:tcPr>
          <w:p>
            <w:r/>
          </w:p>
        </w:tc>
      </w:tr>
      <w:tr>
        <w:tc>
          <w:tcPr>
            <w:tcW w:type="dxa" w:w="1440"/>
          </w:tcPr>
          <w:p>
            <w:r>
              <w:t>FAC/OPR/FAMFRD</w:t>
            </w:r>
          </w:p>
        </w:tc>
        <w:tc>
          <w:tcPr>
            <w:tcW w:type="dxa" w:w="1440"/>
          </w:tcPr>
          <w:p>
            <w:r>
              <w:t>Facilité</w:t>
            </w:r>
          </w:p>
        </w:tc>
        <w:tc>
          <w:tcPr>
            <w:tcW w:type="dxa" w:w="1440"/>
          </w:tcPr>
          <w:p>
            <w:r>
              <w:t>Installation opérationnelle</w:t>
            </w:r>
          </w:p>
        </w:tc>
        <w:tc>
          <w:tcPr>
            <w:tcW w:type="dxa" w:w="1440"/>
          </w:tcPr>
          <w:p>
            <w:r>
              <w:t>Centre de réception pour les familles et les amis</w:t>
            </w:r>
          </w:p>
        </w:tc>
        <w:tc>
          <w:tcPr>
            <w:tcW w:type="dxa" w:w="1440"/>
          </w:tcPr>
          <w:p>
            <w:r>
              <w:t xml:space="preserve"> Espace sécurisé établi par la police, réservé à l'accueil et à l'entretien des familles et des amis arrivant sur les lieux de l'incident.</w:t>
            </w:r>
          </w:p>
        </w:tc>
        <w:tc>
          <w:tcPr>
            <w:tcW w:type="dxa" w:w="1440"/>
          </w:tcPr>
          <w:p>
            <w:r/>
          </w:p>
        </w:tc>
      </w:tr>
      <w:tr>
        <w:tc>
          <w:tcPr>
            <w:tcW w:type="dxa" w:w="1440"/>
          </w:tcPr>
          <w:p>
            <w:r>
              <w:t>FAC/OPR/FIRFAC</w:t>
            </w:r>
          </w:p>
        </w:tc>
        <w:tc>
          <w:tcPr>
            <w:tcW w:type="dxa" w:w="1440"/>
          </w:tcPr>
          <w:p>
            <w:r>
              <w:t>Facilité</w:t>
            </w:r>
          </w:p>
        </w:tc>
        <w:tc>
          <w:tcPr>
            <w:tcW w:type="dxa" w:w="1440"/>
          </w:tcPr>
          <w:p>
            <w:r>
              <w:t>Installation opérationnelle</w:t>
            </w:r>
          </w:p>
        </w:tc>
        <w:tc>
          <w:tcPr>
            <w:tcW w:type="dxa" w:w="1440"/>
          </w:tcPr>
          <w:p>
            <w:r>
              <w:t>Installation des services d'incendie</w:t>
            </w:r>
          </w:p>
        </w:tc>
        <w:tc>
          <w:tcPr>
            <w:tcW w:type="dxa" w:w="1440"/>
          </w:tcPr>
          <w:p>
            <w:r>
              <w:t xml:space="preserve"> Auto-descriptif</w:t>
            </w:r>
          </w:p>
        </w:tc>
        <w:tc>
          <w:tcPr>
            <w:tcW w:type="dxa" w:w="1440"/>
          </w:tcPr>
          <w:p>
            <w:r/>
          </w:p>
        </w:tc>
      </w:tr>
      <w:tr>
        <w:tc>
          <w:tcPr>
            <w:tcW w:type="dxa" w:w="1440"/>
          </w:tcPr>
          <w:p>
            <w:r>
              <w:t>FAC/OPR/FSAAMM</w:t>
            </w:r>
          </w:p>
        </w:tc>
        <w:tc>
          <w:tcPr>
            <w:tcW w:type="dxa" w:w="1440"/>
          </w:tcPr>
          <w:p>
            <w:r>
              <w:t>Facilité</w:t>
            </w:r>
          </w:p>
        </w:tc>
        <w:tc>
          <w:tcPr>
            <w:tcW w:type="dxa" w:w="1440"/>
          </w:tcPr>
          <w:p>
            <w:r>
              <w:t>Installation opérationnelle</w:t>
            </w:r>
          </w:p>
        </w:tc>
        <w:tc>
          <w:tcPr>
            <w:tcW w:type="dxa" w:w="1440"/>
          </w:tcPr>
          <w:p>
            <w:r>
              <w:t>Zone de stockage de munitions sur le terrain</w:t>
            </w:r>
          </w:p>
        </w:tc>
        <w:tc>
          <w:tcPr>
            <w:tcW w:type="dxa" w:w="1440"/>
          </w:tcPr>
          <w:p>
            <w:r>
              <w:t xml:space="preserve"> Un groupe de sites de stockage sur le terrain contenant des munitions et des explosifs.</w:t>
            </w:r>
          </w:p>
        </w:tc>
        <w:tc>
          <w:tcPr>
            <w:tcW w:type="dxa" w:w="1440"/>
          </w:tcPr>
          <w:p>
            <w:r/>
          </w:p>
        </w:tc>
      </w:tr>
      <w:tr>
        <w:tc>
          <w:tcPr>
            <w:tcW w:type="dxa" w:w="1440"/>
          </w:tcPr>
          <w:p>
            <w:r>
              <w:t>FAC/OPR/GERBED</w:t>
            </w:r>
          </w:p>
        </w:tc>
        <w:tc>
          <w:tcPr>
            <w:tcW w:type="dxa" w:w="1440"/>
          </w:tcPr>
          <w:p>
            <w:r>
              <w:t>Facilité</w:t>
            </w:r>
          </w:p>
        </w:tc>
        <w:tc>
          <w:tcPr>
            <w:tcW w:type="dxa" w:w="1440"/>
          </w:tcPr>
          <w:p>
            <w:r>
              <w:t>Installation opérationnelle</w:t>
            </w:r>
          </w:p>
        </w:tc>
        <w:tc>
          <w:tcPr>
            <w:tcW w:type="dxa" w:w="1440"/>
          </w:tcPr>
          <w:p>
            <w:r>
              <w:t>Lits pour personnes âgées</w:t>
            </w:r>
          </w:p>
        </w:tc>
        <w:tc>
          <w:tcPr>
            <w:tcW w:type="dxa" w:w="1440"/>
          </w:tcPr>
          <w:p>
            <w:r>
              <w:t xml:space="preserve"> Terme désignant l'hébergement pour les personnes âgées.</w:t>
            </w:r>
          </w:p>
        </w:tc>
        <w:tc>
          <w:tcPr>
            <w:tcW w:type="dxa" w:w="1440"/>
          </w:tcPr>
          <w:p>
            <w:r/>
          </w:p>
        </w:tc>
      </w:tr>
      <w:tr>
        <w:tc>
          <w:tcPr>
            <w:tcW w:type="dxa" w:w="1440"/>
          </w:tcPr>
          <w:p>
            <w:r>
              <w:t>FAC/OPR/HOLD</w:t>
            </w:r>
          </w:p>
        </w:tc>
        <w:tc>
          <w:tcPr>
            <w:tcW w:type="dxa" w:w="1440"/>
          </w:tcPr>
          <w:p>
            <w:r>
              <w:t>Facilité</w:t>
            </w:r>
          </w:p>
        </w:tc>
        <w:tc>
          <w:tcPr>
            <w:tcW w:type="dxa" w:w="1440"/>
          </w:tcPr>
          <w:p>
            <w:r>
              <w:t>Installation opérationnelle</w:t>
            </w:r>
          </w:p>
        </w:tc>
        <w:tc>
          <w:tcPr>
            <w:tcW w:type="dxa" w:w="1440"/>
          </w:tcPr>
          <w:p>
            <w:r>
              <w:t>Zone de rétention</w:t>
            </w:r>
          </w:p>
        </w:tc>
        <w:tc>
          <w:tcPr>
            <w:tcW w:type="dxa" w:w="1440"/>
          </w:tcPr>
          <w:p>
            <w:r>
              <w:t xml:space="preserve"> Terme utilisé pour décrire un espace sûr près de la zone d'opérations utilisé pour stocker une réserve de ressources avant d'être affecté à une tâche.</w:t>
            </w:r>
          </w:p>
        </w:tc>
        <w:tc>
          <w:tcPr>
            <w:tcW w:type="dxa" w:w="1440"/>
          </w:tcPr>
          <w:p>
            <w:r/>
          </w:p>
        </w:tc>
      </w:tr>
      <w:tr>
        <w:tc>
          <w:tcPr>
            <w:tcW w:type="dxa" w:w="1440"/>
          </w:tcPr>
          <w:p>
            <w:r>
              <w:t>FAC/OPR/HPD</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Une zone aménagée utilisée pour le décollage et l'atterrissage des hélicoptères et d'autres aéronefs à décollage et atterrissage vertical.</w:t>
            </w:r>
          </w:p>
        </w:tc>
        <w:tc>
          <w:tcPr>
            <w:tcW w:type="dxa" w:w="1440"/>
          </w:tcPr>
          <w:p>
            <w:r/>
          </w:p>
        </w:tc>
      </w:tr>
      <w:tr>
        <w:tc>
          <w:tcPr>
            <w:tcW w:type="dxa" w:w="1440"/>
          </w:tcPr>
          <w:p>
            <w:r>
              <w:t>FAC/OPR/HPT</w:t>
            </w:r>
          </w:p>
        </w:tc>
        <w:tc>
          <w:tcPr>
            <w:tcW w:type="dxa" w:w="1440"/>
          </w:tcPr>
          <w:p>
            <w:r>
              <w:t>Facilité</w:t>
            </w:r>
          </w:p>
        </w:tc>
        <w:tc>
          <w:tcPr>
            <w:tcW w:type="dxa" w:w="1440"/>
          </w:tcPr>
          <w:p>
            <w:r>
              <w:t>Installation opérationnelle</w:t>
            </w:r>
          </w:p>
        </w:tc>
        <w:tc>
          <w:tcPr>
            <w:tcW w:type="dxa" w:w="1440"/>
          </w:tcPr>
          <w:p>
            <w:r>
              <w:t>Héliport</w:t>
            </w:r>
          </w:p>
        </w:tc>
        <w:tc>
          <w:tcPr>
            <w:tcW w:type="dxa" w:w="1440"/>
          </w:tcPr>
          <w:p>
            <w:r>
              <w:t xml:space="preserve"> Un endroit désigné pour l'atterrissage et le décollage des hélicoptères, y compris ses bâtiments et ses installations.</w:t>
            </w:r>
          </w:p>
        </w:tc>
        <w:tc>
          <w:tcPr>
            <w:tcW w:type="dxa" w:w="1440"/>
          </w:tcPr>
          <w:p>
            <w:r/>
          </w:p>
        </w:tc>
      </w:tr>
      <w:tr>
        <w:tc>
          <w:tcPr>
            <w:tcW w:type="dxa" w:w="1440"/>
          </w:tcPr>
          <w:p>
            <w:r>
              <w:t>FAC/OPR/HSP</w:t>
            </w:r>
          </w:p>
        </w:tc>
        <w:tc>
          <w:tcPr>
            <w:tcW w:type="dxa" w:w="1440"/>
          </w:tcPr>
          <w:p>
            <w:r>
              <w:t>Facilité</w:t>
            </w:r>
          </w:p>
        </w:tc>
        <w:tc>
          <w:tcPr>
            <w:tcW w:type="dxa" w:w="1440"/>
          </w:tcPr>
          <w:p>
            <w:r>
              <w:t>Installation opérationnelle</w:t>
            </w:r>
          </w:p>
        </w:tc>
        <w:tc>
          <w:tcPr>
            <w:tcW w:type="dxa" w:w="1440"/>
          </w:tcPr>
          <w:p>
            <w:r>
              <w:t>Établissement médical, hôpital</w:t>
            </w:r>
          </w:p>
        </w:tc>
        <w:tc>
          <w:tcPr>
            <w:tcW w:type="dxa" w:w="1440"/>
          </w:tcPr>
          <w:p>
            <w:r>
              <w:t xml:space="preserve"> Un établissement médical fixe capable de fournir des soins aux patients hospitalisés.</w:t>
            </w:r>
          </w:p>
        </w:tc>
        <w:tc>
          <w:tcPr>
            <w:tcW w:type="dxa" w:w="1440"/>
          </w:tcPr>
          <w:p>
            <w:r/>
          </w:p>
        </w:tc>
      </w:tr>
      <w:tr>
        <w:tc>
          <w:tcPr>
            <w:tcW w:type="dxa" w:w="1440"/>
          </w:tcPr>
          <w:p>
            <w:r>
              <w:t>FAC/OPR/HSPFLD</w:t>
            </w:r>
          </w:p>
        </w:tc>
        <w:tc>
          <w:tcPr>
            <w:tcW w:type="dxa" w:w="1440"/>
          </w:tcPr>
          <w:p>
            <w:r>
              <w:t>Facilité</w:t>
            </w:r>
          </w:p>
        </w:tc>
        <w:tc>
          <w:tcPr>
            <w:tcW w:type="dxa" w:w="1440"/>
          </w:tcPr>
          <w:p>
            <w:r>
              <w:t>Installation opérationnelle</w:t>
            </w:r>
          </w:p>
        </w:tc>
        <w:tc>
          <w:tcPr>
            <w:tcW w:type="dxa" w:w="1440"/>
          </w:tcPr>
          <w:p>
            <w:r>
              <w:t>Établissement médical/hôpital de campagne</w:t>
            </w:r>
          </w:p>
        </w:tc>
        <w:tc>
          <w:tcPr>
            <w:tcW w:type="dxa" w:w="1440"/>
          </w:tcPr>
          <w:p>
            <w:r>
              <w:t xml:space="preserve"> Une structure temporaire érigée sur ou près du site de l'incident pour fournir des soins médicaux.</w:t>
            </w:r>
          </w:p>
        </w:tc>
        <w:tc>
          <w:tcPr>
            <w:tcW w:type="dxa" w:w="1440"/>
          </w:tcPr>
          <w:p>
            <w:r/>
          </w:p>
        </w:tc>
      </w:tr>
      <w:tr>
        <w:tc>
          <w:tcPr>
            <w:tcW w:type="dxa" w:w="1440"/>
          </w:tcPr>
          <w:p>
            <w:r>
              <w:t>FAC/OPR/HSPFLD2</w:t>
            </w:r>
          </w:p>
        </w:tc>
        <w:tc>
          <w:tcPr>
            <w:tcW w:type="dxa" w:w="1440"/>
          </w:tcPr>
          <w:p>
            <w:r>
              <w:t>Facilité</w:t>
            </w:r>
          </w:p>
        </w:tc>
        <w:tc>
          <w:tcPr>
            <w:tcW w:type="dxa" w:w="1440"/>
          </w:tcPr>
          <w:p>
            <w:r>
              <w:t>Installation opérationnelle</w:t>
            </w:r>
          </w:p>
        </w:tc>
        <w:tc>
          <w:tcPr>
            <w:tcW w:type="dxa" w:w="1440"/>
          </w:tcPr>
          <w:p>
            <w:r>
              <w:t>Établissement médical, hôpital de campagne</w:t>
            </w:r>
          </w:p>
        </w:tc>
        <w:tc>
          <w:tcPr>
            <w:tcW w:type="dxa" w:w="1440"/>
          </w:tcPr>
          <w:p>
            <w:r>
              <w:t xml:space="preserve"> Un établissement médical mobile capable de fournir des soins aux patients hospitalisés.</w:t>
            </w:r>
          </w:p>
        </w:tc>
        <w:tc>
          <w:tcPr>
            <w:tcW w:type="dxa" w:w="1440"/>
          </w:tcPr>
          <w:p>
            <w:r/>
          </w:p>
        </w:tc>
      </w:tr>
      <w:tr>
        <w:tc>
          <w:tcPr>
            <w:tcW w:type="dxa" w:w="1440"/>
          </w:tcPr>
          <w:p>
            <w:r>
              <w:t>FAC/OPR/IRM</w:t>
            </w:r>
          </w:p>
        </w:tc>
        <w:tc>
          <w:tcPr>
            <w:tcW w:type="dxa" w:w="1440"/>
          </w:tcPr>
          <w:p>
            <w:r>
              <w:t>Facilité</w:t>
            </w:r>
          </w:p>
        </w:tc>
        <w:tc>
          <w:tcPr>
            <w:tcW w:type="dxa" w:w="1440"/>
          </w:tcPr>
          <w:p>
            <w:r>
              <w:t>Installation opérationnelle</w:t>
            </w:r>
          </w:p>
        </w:tc>
        <w:tc>
          <w:tcPr>
            <w:tcW w:type="dxa" w:w="1440"/>
          </w:tcPr>
          <w:p>
            <w:r>
              <w:t>Imagerie, Radiodiagnostic</w:t>
            </w:r>
          </w:p>
        </w:tc>
        <w:tc>
          <w:tcPr>
            <w:tcW w:type="dxa" w:w="1440"/>
          </w:tcPr>
          <w:p>
            <w:r>
              <w:t xml:space="preserve"> Installations de radiologie pour les ressources médicales.</w:t>
            </w:r>
          </w:p>
        </w:tc>
        <w:tc>
          <w:tcPr>
            <w:tcW w:type="dxa" w:w="1440"/>
          </w:tcPr>
          <w:p>
            <w:r/>
          </w:p>
        </w:tc>
      </w:tr>
      <w:tr>
        <w:tc>
          <w:tcPr>
            <w:tcW w:type="dxa" w:w="1440"/>
          </w:tcPr>
          <w:p>
            <w:r>
              <w:t>FAC/OPR/MARSHAL</w:t>
            </w:r>
          </w:p>
        </w:tc>
        <w:tc>
          <w:tcPr>
            <w:tcW w:type="dxa" w:w="1440"/>
          </w:tcPr>
          <w:p>
            <w:r>
              <w:t>Facilité</w:t>
            </w:r>
          </w:p>
        </w:tc>
        <w:tc>
          <w:tcPr>
            <w:tcW w:type="dxa" w:w="1440"/>
          </w:tcPr>
          <w:p>
            <w:r>
              <w:t>Installation opérationnelle</w:t>
            </w:r>
          </w:p>
        </w:tc>
        <w:tc>
          <w:tcPr>
            <w:tcW w:type="dxa" w:w="1440"/>
          </w:tcPr>
          <w:p>
            <w:r>
              <w:t>Aire de regroupement</w:t>
            </w:r>
          </w:p>
        </w:tc>
        <w:tc>
          <w:tcPr>
            <w:tcW w:type="dxa" w:w="1440"/>
          </w:tcPr>
          <w:p>
            <w:r>
              <w:t xml:space="preserve"> Un emplacement à proximité du site de l'événement où les unités, le personnel, l'équipement, le matériel et les fournitures associées arrivant sont réassemblés, rendus à la disposition du commandant et préparés pour un déplacement ultérieur.</w:t>
            </w:r>
          </w:p>
        </w:tc>
        <w:tc>
          <w:tcPr>
            <w:tcW w:type="dxa" w:w="1440"/>
          </w:tcPr>
          <w:p>
            <w:r/>
          </w:p>
        </w:tc>
      </w:tr>
      <w:tr>
        <w:tc>
          <w:tcPr>
            <w:tcW w:type="dxa" w:w="1440"/>
          </w:tcPr>
          <w:p>
            <w:r>
              <w:t>FAC/OPR/MATBED</w:t>
            </w:r>
          </w:p>
        </w:tc>
        <w:tc>
          <w:tcPr>
            <w:tcW w:type="dxa" w:w="1440"/>
          </w:tcPr>
          <w:p>
            <w:r>
              <w:t>Facilité</w:t>
            </w:r>
          </w:p>
        </w:tc>
        <w:tc>
          <w:tcPr>
            <w:tcW w:type="dxa" w:w="1440"/>
          </w:tcPr>
          <w:p>
            <w:r>
              <w:t>Installation opérationnelle</w:t>
            </w:r>
          </w:p>
        </w:tc>
        <w:tc>
          <w:tcPr>
            <w:tcW w:type="dxa" w:w="1440"/>
          </w:tcPr>
          <w:p>
            <w:r>
              <w:t>Lits de maternité</w:t>
            </w:r>
          </w:p>
        </w:tc>
        <w:tc>
          <w:tcPr>
            <w:tcW w:type="dxa" w:w="1440"/>
          </w:tcPr>
          <w:p>
            <w:r>
              <w:t xml:space="preserve"> Lits dans les services de maternité d'un hôpital.</w:t>
            </w:r>
          </w:p>
        </w:tc>
        <w:tc>
          <w:tcPr>
            <w:tcW w:type="dxa" w:w="1440"/>
          </w:tcPr>
          <w:p>
            <w:r/>
          </w:p>
        </w:tc>
      </w:tr>
      <w:tr>
        <w:tc>
          <w:tcPr>
            <w:tcW w:type="dxa" w:w="1440"/>
          </w:tcPr>
          <w:p>
            <w:r>
              <w:t>FAC/OPR/MEDBED</w:t>
            </w:r>
          </w:p>
        </w:tc>
        <w:tc>
          <w:tcPr>
            <w:tcW w:type="dxa" w:w="1440"/>
          </w:tcPr>
          <w:p>
            <w:r>
              <w:t>Facilité</w:t>
            </w:r>
          </w:p>
        </w:tc>
        <w:tc>
          <w:tcPr>
            <w:tcW w:type="dxa" w:w="1440"/>
          </w:tcPr>
          <w:p>
            <w:r>
              <w:t>Installation opérationnelle</w:t>
            </w:r>
          </w:p>
        </w:tc>
        <w:tc>
          <w:tcPr>
            <w:tcW w:type="dxa" w:w="1440"/>
          </w:tcPr>
          <w:p>
            <w:r>
              <w:t>Lits médicaux (généraux)</w:t>
            </w:r>
          </w:p>
        </w:tc>
        <w:tc>
          <w:tcPr>
            <w:tcW w:type="dxa" w:w="1440"/>
          </w:tcPr>
          <w:p>
            <w:r>
              <w:t xml:space="preserve"> Lits dans les services de médecine générale d'un hôpital ou d'un autre établissement médical.</w:t>
            </w:r>
          </w:p>
        </w:tc>
        <w:tc>
          <w:tcPr>
            <w:tcW w:type="dxa" w:w="1440"/>
          </w:tcPr>
          <w:p>
            <w:r/>
          </w:p>
        </w:tc>
      </w:tr>
      <w:tr>
        <w:tc>
          <w:tcPr>
            <w:tcW w:type="dxa" w:w="1440"/>
          </w:tcPr>
          <w:p>
            <w:r>
              <w:t>FAC/OPR/MEDSPT</w:t>
            </w:r>
          </w:p>
        </w:tc>
        <w:tc>
          <w:tcPr>
            <w:tcW w:type="dxa" w:w="1440"/>
          </w:tcPr>
          <w:p>
            <w:r>
              <w:t>Facilité</w:t>
            </w:r>
          </w:p>
        </w:tc>
        <w:tc>
          <w:tcPr>
            <w:tcW w:type="dxa" w:w="1440"/>
          </w:tcPr>
          <w:p>
            <w:r>
              <w:t>Installation opérationnelle</w:t>
            </w:r>
          </w:p>
        </w:tc>
        <w:tc>
          <w:tcPr>
            <w:tcW w:type="dxa" w:w="1440"/>
          </w:tcPr>
          <w:p>
            <w:r>
              <w:t>Soutien médical</w:t>
            </w:r>
          </w:p>
        </w:tc>
        <w:tc>
          <w:tcPr>
            <w:tcW w:type="dxa" w:w="1440"/>
          </w:tcPr>
          <w:p>
            <w:r>
              <w:t xml:space="preserve"> Une installation qui accueille du personnel médical chargé de traiter des personnes malades ou blessées.</w:t>
            </w:r>
          </w:p>
        </w:tc>
        <w:tc>
          <w:tcPr>
            <w:tcW w:type="dxa" w:w="1440"/>
          </w:tcPr>
          <w:p>
            <w:r/>
          </w:p>
        </w:tc>
      </w:tr>
      <w:tr>
        <w:tc>
          <w:tcPr>
            <w:tcW w:type="dxa" w:w="1440"/>
          </w:tcPr>
          <w:p>
            <w:r>
              <w:t>FAC/OPR/MOBLCP</w:t>
            </w:r>
          </w:p>
        </w:tc>
        <w:tc>
          <w:tcPr>
            <w:tcW w:type="dxa" w:w="1440"/>
          </w:tcPr>
          <w:p>
            <w:r>
              <w:t>Facilité</w:t>
            </w:r>
          </w:p>
        </w:tc>
        <w:tc>
          <w:tcPr>
            <w:tcW w:type="dxa" w:w="1440"/>
          </w:tcPr>
          <w:p>
            <w:r>
              <w:t>Installation opérationnelle</w:t>
            </w:r>
          </w:p>
        </w:tc>
        <w:tc>
          <w:tcPr>
            <w:tcW w:type="dxa" w:w="1440"/>
          </w:tcPr>
          <w:p>
            <w:r>
              <w:t>Poste de commandement mobile</w:t>
            </w:r>
          </w:p>
        </w:tc>
        <w:tc>
          <w:tcPr>
            <w:tcW w:type="dxa" w:w="1440"/>
          </w:tcPr>
          <w:p>
            <w:r>
              <w:t xml:space="preserve"> Le poste de commandement mobile d'une unité/formation.</w:t>
            </w:r>
          </w:p>
        </w:tc>
        <w:tc>
          <w:tcPr>
            <w:tcW w:type="dxa" w:w="1440"/>
          </w:tcPr>
          <w:p>
            <w:r/>
          </w:p>
        </w:tc>
      </w:tr>
      <w:tr>
        <w:tc>
          <w:tcPr>
            <w:tcW w:type="dxa" w:w="1440"/>
          </w:tcPr>
          <w:p>
            <w:r>
              <w:t>FAC/OPR/OPCTCN</w:t>
            </w:r>
          </w:p>
        </w:tc>
        <w:tc>
          <w:tcPr>
            <w:tcW w:type="dxa" w:w="1440"/>
          </w:tcPr>
          <w:p>
            <w:r>
              <w:t>Facilité</w:t>
            </w:r>
          </w:p>
        </w:tc>
        <w:tc>
          <w:tcPr>
            <w:tcW w:type="dxa" w:w="1440"/>
          </w:tcPr>
          <w:p>
            <w:r>
              <w:t>Installation opérationnelle</w:t>
            </w:r>
          </w:p>
        </w:tc>
        <w:tc>
          <w:tcPr>
            <w:tcW w:type="dxa" w:w="1440"/>
          </w:tcPr>
          <w:p>
            <w:r>
              <w:t>Centre de commandement et de contrôle opérationnel</w:t>
            </w:r>
          </w:p>
        </w:tc>
        <w:tc>
          <w:tcPr>
            <w:tcW w:type="dxa" w:w="1440"/>
          </w:tcPr>
          <w:p>
            <w:r>
              <w:t xml:space="preserve"> Centre de commandement et de contrôle opérationnel : normalement éloigné de la zone des opérations, il soutient directement l'incident. Également connu sous le nom de Contrôle Silver au Royaume-Uni.</w:t>
            </w:r>
          </w:p>
        </w:tc>
        <w:tc>
          <w:tcPr>
            <w:tcW w:type="dxa" w:w="1440"/>
          </w:tcPr>
          <w:p>
            <w:r/>
          </w:p>
        </w:tc>
      </w:tr>
      <w:tr>
        <w:tc>
          <w:tcPr>
            <w:tcW w:type="dxa" w:w="1440"/>
          </w:tcPr>
          <w:p>
            <w:r>
              <w:t>FAC/OPR/PHARMA</w:t>
            </w:r>
          </w:p>
        </w:tc>
        <w:tc>
          <w:tcPr>
            <w:tcW w:type="dxa" w:w="1440"/>
          </w:tcPr>
          <w:p>
            <w:r>
              <w:t>Facilité</w:t>
            </w:r>
          </w:p>
        </w:tc>
        <w:tc>
          <w:tcPr>
            <w:tcW w:type="dxa" w:w="1440"/>
          </w:tcPr>
          <w:p>
            <w:r>
              <w:t>Installation opérationnelle</w:t>
            </w:r>
          </w:p>
        </w:tc>
        <w:tc>
          <w:tcPr>
            <w:tcW w:type="dxa" w:w="1440"/>
          </w:tcPr>
          <w:p>
            <w:r>
              <w:t>Pharmacie</w:t>
            </w:r>
          </w:p>
        </w:tc>
        <w:tc>
          <w:tcPr>
            <w:tcW w:type="dxa" w:w="1440"/>
          </w:tcPr>
          <w:p>
            <w:r>
              <w:t xml:space="preserve"> Installations de distribution de médicaments.</w:t>
            </w:r>
          </w:p>
        </w:tc>
        <w:tc>
          <w:tcPr>
            <w:tcW w:type="dxa" w:w="1440"/>
          </w:tcPr>
          <w:p>
            <w:r/>
          </w:p>
        </w:tc>
      </w:tr>
      <w:tr>
        <w:tc>
          <w:tcPr>
            <w:tcW w:type="dxa" w:w="1440"/>
          </w:tcPr>
          <w:p>
            <w:r>
              <w:t>FAC/OPR/POLFAC</w:t>
            </w:r>
          </w:p>
        </w:tc>
        <w:tc>
          <w:tcPr>
            <w:tcW w:type="dxa" w:w="1440"/>
          </w:tcPr>
          <w:p>
            <w:r>
              <w:t>Facilité</w:t>
            </w:r>
          </w:p>
        </w:tc>
        <w:tc>
          <w:tcPr>
            <w:tcW w:type="dxa" w:w="1440"/>
          </w:tcPr>
          <w:p>
            <w:r>
              <w:t>Installation opérationnelle</w:t>
            </w:r>
          </w:p>
        </w:tc>
        <w:tc>
          <w:tcPr>
            <w:tcW w:type="dxa" w:w="1440"/>
          </w:tcPr>
          <w:p>
            <w:r>
              <w:t>Commissariat de police</w:t>
            </w:r>
          </w:p>
        </w:tc>
        <w:tc>
          <w:tcPr>
            <w:tcW w:type="dxa" w:w="1440"/>
          </w:tcPr>
          <w:p>
            <w:r>
              <w:t xml:space="preserve"> Bâtiment ou locaux utilisés comme installation pour les ressources policières, l'équipement, et où les personnes en état d'arrestation sont conduites.</w:t>
            </w:r>
          </w:p>
        </w:tc>
        <w:tc>
          <w:tcPr>
            <w:tcW w:type="dxa" w:w="1440"/>
          </w:tcPr>
          <w:p>
            <w:r/>
          </w:p>
        </w:tc>
      </w:tr>
      <w:tr>
        <w:tc>
          <w:tcPr>
            <w:tcW w:type="dxa" w:w="1440"/>
          </w:tcPr>
          <w:p>
            <w:r>
              <w:t>FAC/OPR/POLPT</w:t>
            </w:r>
          </w:p>
        </w:tc>
        <w:tc>
          <w:tcPr>
            <w:tcW w:type="dxa" w:w="1440"/>
          </w:tcPr>
          <w:p>
            <w:r>
              <w:t>Facilité</w:t>
            </w:r>
          </w:p>
        </w:tc>
        <w:tc>
          <w:tcPr>
            <w:tcW w:type="dxa" w:w="1440"/>
          </w:tcPr>
          <w:p>
            <w:r>
              <w:t>Installation opérationnelle</w:t>
            </w:r>
          </w:p>
        </w:tc>
        <w:tc>
          <w:tcPr>
            <w:tcW w:type="dxa" w:w="1440"/>
          </w:tcPr>
          <w:p>
            <w:r>
              <w:t>Point de ravitaillement en carburant (POL)</w:t>
            </w:r>
          </w:p>
        </w:tc>
        <w:tc>
          <w:tcPr>
            <w:tcW w:type="dxa" w:w="1440"/>
          </w:tcPr>
          <w:p>
            <w:r>
              <w:t xml:space="preserve"> Une installation de distribution de pétrole et de produits associés.</w:t>
            </w:r>
          </w:p>
        </w:tc>
        <w:tc>
          <w:tcPr>
            <w:tcW w:type="dxa" w:w="1440"/>
          </w:tcPr>
          <w:p>
            <w:r/>
          </w:p>
        </w:tc>
      </w:tr>
      <w:tr>
        <w:tc>
          <w:tcPr>
            <w:tcW w:type="dxa" w:w="1440"/>
          </w:tcPr>
          <w:p>
            <w:r>
              <w:t>FAC/OPR/REFARE</w:t>
            </w:r>
          </w:p>
        </w:tc>
        <w:tc>
          <w:tcPr>
            <w:tcW w:type="dxa" w:w="1440"/>
          </w:tcPr>
          <w:p>
            <w:r>
              <w:t>Facilité</w:t>
            </w:r>
          </w:p>
        </w:tc>
        <w:tc>
          <w:tcPr>
            <w:tcW w:type="dxa" w:w="1440"/>
          </w:tcPr>
          <w:p>
            <w:r>
              <w:t>Installation opérationnelle</w:t>
            </w:r>
          </w:p>
        </w:tc>
        <w:tc>
          <w:tcPr>
            <w:tcW w:type="dxa" w:w="1440"/>
          </w:tcPr>
          <w:p>
            <w:r>
              <w:t>Zone de regroupement de réfugiés</w:t>
            </w:r>
          </w:p>
        </w:tc>
        <w:tc>
          <w:tcPr>
            <w:tcW w:type="dxa" w:w="1440"/>
          </w:tcPr>
          <w:p>
            <w:r>
              <w:t xml:space="preserve"> Zone spécialisée utilisée comme zone de regroupement pour les réfugiés.</w:t>
            </w:r>
          </w:p>
        </w:tc>
        <w:tc>
          <w:tcPr>
            <w:tcW w:type="dxa" w:w="1440"/>
          </w:tcPr>
          <w:p>
            <w:r/>
          </w:p>
        </w:tc>
      </w:tr>
      <w:tr>
        <w:tc>
          <w:tcPr>
            <w:tcW w:type="dxa" w:w="1440"/>
          </w:tcPr>
          <w:p>
            <w:r>
              <w:t>FAC/OPR/RRRSPT</w:t>
            </w:r>
          </w:p>
        </w:tc>
        <w:tc>
          <w:tcPr>
            <w:tcW w:type="dxa" w:w="1440"/>
          </w:tcPr>
          <w:p>
            <w:r>
              <w:t>Facilité</w:t>
            </w:r>
          </w:p>
        </w:tc>
        <w:tc>
          <w:tcPr>
            <w:tcW w:type="dxa" w:w="1440"/>
          </w:tcPr>
          <w:p>
            <w:r>
              <w:t>Installation opérationnelle</w:t>
            </w:r>
          </w:p>
        </w:tc>
        <w:tc>
          <w:tcPr>
            <w:tcW w:type="dxa" w:w="1440"/>
          </w:tcPr>
          <w:p>
            <w:r>
              <w:t>Point de réarmement, de ravitaillement et de réapprovisionnement</w:t>
            </w:r>
          </w:p>
        </w:tc>
        <w:tc>
          <w:tcPr>
            <w:tcW w:type="dxa" w:w="1440"/>
          </w:tcPr>
          <w:p>
            <w:r>
              <w:t xml:space="preserve"> Un point désigné par lequel une unité passe pour recevoir du carburant, des munitions et d'autres fournitures nécessaires pour poursuivre les opérations de combat.</w:t>
            </w:r>
          </w:p>
        </w:tc>
        <w:tc>
          <w:tcPr>
            <w:tcW w:type="dxa" w:w="1440"/>
          </w:tcPr>
          <w:p>
            <w:r/>
          </w:p>
        </w:tc>
      </w:tr>
      <w:tr>
        <w:tc>
          <w:tcPr>
            <w:tcW w:type="dxa" w:w="1440"/>
          </w:tcPr>
          <w:p>
            <w:r>
              <w:t>FAC/OPR/SITLOG</w:t>
            </w:r>
          </w:p>
        </w:tc>
        <w:tc>
          <w:tcPr>
            <w:tcW w:type="dxa" w:w="1440"/>
          </w:tcPr>
          <w:p>
            <w:r>
              <w:t>Facilité</w:t>
            </w:r>
          </w:p>
        </w:tc>
        <w:tc>
          <w:tcPr>
            <w:tcW w:type="dxa" w:w="1440"/>
          </w:tcPr>
          <w:p>
            <w:r>
              <w:t>Installation opérationnelle</w:t>
            </w:r>
          </w:p>
        </w:tc>
        <w:tc>
          <w:tcPr>
            <w:tcW w:type="dxa" w:w="1440"/>
          </w:tcPr>
          <w:p>
            <w:r>
              <w:t>Site logistique</w:t>
            </w:r>
          </w:p>
        </w:tc>
        <w:tc>
          <w:tcPr>
            <w:tcW w:type="dxa" w:w="1440"/>
          </w:tcPr>
          <w:p>
            <w:r>
              <w:t xml:space="preserve"> Une installation pour le stockage, la maintenance, la recherche ou l'élimination de matériel.</w:t>
            </w:r>
          </w:p>
        </w:tc>
        <w:tc>
          <w:tcPr>
            <w:tcW w:type="dxa" w:w="1440"/>
          </w:tcPr>
          <w:p>
            <w:r/>
          </w:p>
        </w:tc>
      </w:tr>
      <w:tr>
        <w:tc>
          <w:tcPr>
            <w:tcW w:type="dxa" w:w="1440"/>
          </w:tcPr>
          <w:p>
            <w:r>
              <w:t>FAC/OPR/SPTARE</w:t>
            </w:r>
          </w:p>
        </w:tc>
        <w:tc>
          <w:tcPr>
            <w:tcW w:type="dxa" w:w="1440"/>
          </w:tcPr>
          <w:p>
            <w:r>
              <w:t>Facilité</w:t>
            </w:r>
          </w:p>
        </w:tc>
        <w:tc>
          <w:tcPr>
            <w:tcW w:type="dxa" w:w="1440"/>
          </w:tcPr>
          <w:p>
            <w:r>
              <w:t>Installation opérationnelle</w:t>
            </w:r>
          </w:p>
        </w:tc>
        <w:tc>
          <w:tcPr>
            <w:tcW w:type="dxa" w:w="1440"/>
          </w:tcPr>
          <w:p>
            <w:r>
              <w:t>Zone de soutien</w:t>
            </w:r>
          </w:p>
        </w:tc>
        <w:tc>
          <w:tcPr>
            <w:tcW w:type="dxa" w:w="1440"/>
          </w:tcPr>
          <w:p>
            <w:r>
              <w:t xml:space="preserve"> Une zone désignée dans laquelle des éléments de soutien et certains éléments du personnel se trouvent pour soutenir une unité.</w:t>
            </w:r>
          </w:p>
        </w:tc>
        <w:tc>
          <w:tcPr>
            <w:tcW w:type="dxa" w:w="1440"/>
          </w:tcPr>
          <w:p>
            <w:r/>
          </w:p>
        </w:tc>
      </w:tr>
      <w:tr>
        <w:tc>
          <w:tcPr>
            <w:tcW w:type="dxa" w:w="1440"/>
          </w:tcPr>
          <w:p>
            <w:r>
              <w:t>FAC/OPR/SRVCNT</w:t>
            </w:r>
          </w:p>
        </w:tc>
        <w:tc>
          <w:tcPr>
            <w:tcW w:type="dxa" w:w="1440"/>
          </w:tcPr>
          <w:p>
            <w:r>
              <w:t>Facilité</w:t>
            </w:r>
          </w:p>
        </w:tc>
        <w:tc>
          <w:tcPr>
            <w:tcW w:type="dxa" w:w="1440"/>
          </w:tcPr>
          <w:p>
            <w:r>
              <w:t>Installation opérationnelle</w:t>
            </w:r>
          </w:p>
        </w:tc>
        <w:tc>
          <w:tcPr>
            <w:tcW w:type="dxa" w:w="1440"/>
          </w:tcPr>
          <w:p>
            <w:r>
              <w:t>Centre de réception des survivants</w:t>
            </w:r>
          </w:p>
        </w:tc>
        <w:tc>
          <w:tcPr>
            <w:tcW w:type="dxa" w:w="1440"/>
          </w:tcPr>
          <w:p>
            <w:r>
              <w:t xml:space="preserve"> Un espace sécurisé où les survivants indemnes peuvent être conduits pour se mettre à l'abri.</w:t>
            </w:r>
          </w:p>
        </w:tc>
        <w:tc>
          <w:tcPr>
            <w:tcW w:type="dxa" w:w="1440"/>
          </w:tcPr>
          <w:p>
            <w:r/>
          </w:p>
        </w:tc>
      </w:tr>
      <w:tr>
        <w:tc>
          <w:tcPr>
            <w:tcW w:type="dxa" w:w="1440"/>
          </w:tcPr>
          <w:p>
            <w:r>
              <w:t>FAC/OPR/STCOCN</w:t>
            </w:r>
          </w:p>
        </w:tc>
        <w:tc>
          <w:tcPr>
            <w:tcW w:type="dxa" w:w="1440"/>
          </w:tcPr>
          <w:p>
            <w:r>
              <w:t>Facilité</w:t>
            </w:r>
          </w:p>
        </w:tc>
        <w:tc>
          <w:tcPr>
            <w:tcW w:type="dxa" w:w="1440"/>
          </w:tcPr>
          <w:p>
            <w:r>
              <w:t>Installation opérationnelle</w:t>
            </w:r>
          </w:p>
        </w:tc>
        <w:tc>
          <w:tcPr>
            <w:tcW w:type="dxa" w:w="1440"/>
          </w:tcPr>
          <w:p>
            <w:r>
              <w:t>Centre de coordination stratégique</w:t>
            </w:r>
          </w:p>
        </w:tc>
        <w:tc>
          <w:tcPr>
            <w:tcW w:type="dxa" w:w="1440"/>
          </w:tcPr>
          <w:p>
            <w:r>
              <w:t xml:space="preserve"> Le groupe de coordination stratégique et les cellules de soutien pour aider le Commandant Gold à mettre en œuvre sa stratégie.</w:t>
            </w:r>
          </w:p>
        </w:tc>
        <w:tc>
          <w:tcPr>
            <w:tcW w:type="dxa" w:w="1440"/>
          </w:tcPr>
          <w:p>
            <w:r/>
          </w:p>
        </w:tc>
      </w:tr>
      <w:tr>
        <w:tc>
          <w:tcPr>
            <w:tcW w:type="dxa" w:w="1440"/>
          </w:tcPr>
          <w:p>
            <w:r>
              <w:t>FAC/OPR/STCTCN</w:t>
            </w:r>
          </w:p>
        </w:tc>
        <w:tc>
          <w:tcPr>
            <w:tcW w:type="dxa" w:w="1440"/>
          </w:tcPr>
          <w:p>
            <w:r>
              <w:t>Facilité</w:t>
            </w:r>
          </w:p>
        </w:tc>
        <w:tc>
          <w:tcPr>
            <w:tcW w:type="dxa" w:w="1440"/>
          </w:tcPr>
          <w:p>
            <w:r>
              <w:t>Installation opérationnelle</w:t>
            </w:r>
          </w:p>
        </w:tc>
        <w:tc>
          <w:tcPr>
            <w:tcW w:type="dxa" w:w="1440"/>
          </w:tcPr>
          <w:p>
            <w:r>
              <w:t>Centre de commandement et de contrôle stratégique</w:t>
            </w:r>
          </w:p>
        </w:tc>
        <w:tc>
          <w:tcPr>
            <w:tcW w:type="dxa" w:w="1440"/>
          </w:tcPr>
          <w:p>
            <w:r>
              <w:t xml:space="preserve"> Commandement et contrôle stratégique pour traiter les considérations opérationnelles plus larges d'un incident majeur ou d'une urgence, y compris les intervenants d'urgence. Également connu sous le nom de Contrôle Gold au Royaume-Uni.</w:t>
            </w:r>
          </w:p>
        </w:tc>
        <w:tc>
          <w:tcPr>
            <w:tcW w:type="dxa" w:w="1440"/>
          </w:tcPr>
          <w:p>
            <w:r/>
          </w:p>
        </w:tc>
      </w:tr>
      <w:tr>
        <w:tc>
          <w:tcPr>
            <w:tcW w:type="dxa" w:w="1440"/>
          </w:tcPr>
          <w:p>
            <w:r>
              <w:t>FAC/OPR/TCCTCN</w:t>
            </w:r>
          </w:p>
        </w:tc>
        <w:tc>
          <w:tcPr>
            <w:tcW w:type="dxa" w:w="1440"/>
          </w:tcPr>
          <w:p>
            <w:r>
              <w:t>Facilité</w:t>
            </w:r>
          </w:p>
        </w:tc>
        <w:tc>
          <w:tcPr>
            <w:tcW w:type="dxa" w:w="1440"/>
          </w:tcPr>
          <w:p>
            <w:r>
              <w:t>Installation opérationnelle</w:t>
            </w:r>
          </w:p>
        </w:tc>
        <w:tc>
          <w:tcPr>
            <w:tcW w:type="dxa" w:w="1440"/>
          </w:tcPr>
          <w:p>
            <w:r>
              <w:t>Centre de commandement et de contrôle tactique</w:t>
            </w:r>
          </w:p>
        </w:tc>
        <w:tc>
          <w:tcPr>
            <w:tcW w:type="dxa" w:w="1440"/>
          </w:tcPr>
          <w:p>
            <w:r>
              <w:t xml:space="preserve"> Centre de commandement et de contrôle tactique sur le site des opérations. Également connu sous le nom de Contrôle Bronze au Royaume-Uni.</w:t>
            </w:r>
          </w:p>
        </w:tc>
        <w:tc>
          <w:tcPr>
            <w:tcW w:type="dxa" w:w="1440"/>
          </w:tcPr>
          <w:p>
            <w:r/>
          </w:p>
        </w:tc>
      </w:tr>
      <w:tr>
        <w:tc>
          <w:tcPr>
            <w:tcW w:type="dxa" w:w="1440"/>
          </w:tcPr>
          <w:p>
            <w:r>
              <w:t>FAC/OTH/ACCOM</w:t>
            </w:r>
          </w:p>
        </w:tc>
        <w:tc>
          <w:tcPr>
            <w:tcW w:type="dxa" w:w="1440"/>
          </w:tcPr>
          <w:p>
            <w:r>
              <w:t>Facilité</w:t>
            </w:r>
          </w:p>
        </w:tc>
        <w:tc>
          <w:tcPr>
            <w:tcW w:type="dxa" w:w="1440"/>
          </w:tcPr>
          <w:p>
            <w:r>
              <w:t>Autre type d'installation</w:t>
            </w:r>
          </w:p>
        </w:tc>
        <w:tc>
          <w:tcPr>
            <w:tcW w:type="dxa" w:w="1440"/>
          </w:tcPr>
          <w:p>
            <w:r>
              <w:t>Unité d'hébergement</w:t>
            </w:r>
          </w:p>
        </w:tc>
        <w:tc>
          <w:tcPr>
            <w:tcW w:type="dxa" w:w="1440"/>
          </w:tcPr>
          <w:p>
            <w:r>
              <w:t xml:space="preserve"> Une quantité d'espace de vie distinct et séparé.</w:t>
            </w:r>
          </w:p>
        </w:tc>
        <w:tc>
          <w:tcPr>
            <w:tcW w:type="dxa" w:w="1440"/>
          </w:tcPr>
          <w:p>
            <w:r/>
          </w:p>
        </w:tc>
      </w:tr>
      <w:tr>
        <w:tc>
          <w:tcPr>
            <w:tcW w:type="dxa" w:w="1440"/>
          </w:tcPr>
          <w:p>
            <w:r>
              <w:t>FAC/OTH/AIRFLD</w:t>
            </w:r>
          </w:p>
        </w:tc>
        <w:tc>
          <w:tcPr>
            <w:tcW w:type="dxa" w:w="1440"/>
          </w:tcPr>
          <w:p>
            <w:r>
              <w:t>Facilité</w:t>
            </w:r>
          </w:p>
        </w:tc>
        <w:tc>
          <w:tcPr>
            <w:tcW w:type="dxa" w:w="1440"/>
          </w:tcPr>
          <w:p>
            <w:r>
              <w:t>Autre type d'installation</w:t>
            </w:r>
          </w:p>
        </w:tc>
        <w:tc>
          <w:tcPr>
            <w:tcW w:type="dxa" w:w="1440"/>
          </w:tcPr>
          <w:p>
            <w:r>
              <w:t>Aérodrome</w:t>
            </w:r>
          </w:p>
        </w:tc>
        <w:tc>
          <w:tcPr>
            <w:tcW w:type="dxa" w:w="1440"/>
          </w:tcPr>
          <w:p>
            <w:r>
              <w:t xml:space="preserve"> Une installation qui est un espace préparé pour l'hébergement, le décollage et l'atterrissage des avions.</w:t>
            </w:r>
          </w:p>
        </w:tc>
        <w:tc>
          <w:tcPr>
            <w:tcW w:type="dxa" w:w="1440"/>
          </w:tcPr>
          <w:p>
            <w:r/>
          </w:p>
        </w:tc>
      </w:tr>
      <w:tr>
        <w:tc>
          <w:tcPr>
            <w:tcW w:type="dxa" w:w="1440"/>
          </w:tcPr>
          <w:p>
            <w:r>
              <w:t>FAC/OTH/BANK</w:t>
            </w:r>
          </w:p>
        </w:tc>
        <w:tc>
          <w:tcPr>
            <w:tcW w:type="dxa" w:w="1440"/>
          </w:tcPr>
          <w:p>
            <w:r>
              <w:t>Facilité</w:t>
            </w:r>
          </w:p>
        </w:tc>
        <w:tc>
          <w:tcPr>
            <w:tcW w:type="dxa" w:w="1440"/>
          </w:tcPr>
          <w:p>
            <w:r>
              <w:t>Autre type d'installation</w:t>
            </w:r>
          </w:p>
        </w:tc>
        <w:tc>
          <w:tcPr>
            <w:tcW w:type="dxa" w:w="1440"/>
          </w:tcPr>
          <w:p>
            <w:r>
              <w:t>Banque</w:t>
            </w:r>
          </w:p>
        </w:tc>
        <w:tc>
          <w:tcPr>
            <w:tcW w:type="dxa" w:w="1440"/>
          </w:tcPr>
          <w:p>
            <w:r>
              <w:t xml:space="preserve"> Un établissement où l'argent est conservé à des fins d'épargne ou commerciales.</w:t>
            </w:r>
          </w:p>
        </w:tc>
        <w:tc>
          <w:tcPr>
            <w:tcW w:type="dxa" w:w="1440"/>
          </w:tcPr>
          <w:p>
            <w:r/>
          </w:p>
        </w:tc>
      </w:tr>
      <w:tr>
        <w:tc>
          <w:tcPr>
            <w:tcW w:type="dxa" w:w="1440"/>
          </w:tcPr>
          <w:p>
            <w:r>
              <w:t>FAC/OTH/BATH</w:t>
            </w:r>
          </w:p>
        </w:tc>
        <w:tc>
          <w:tcPr>
            <w:tcW w:type="dxa" w:w="1440"/>
          </w:tcPr>
          <w:p>
            <w:r>
              <w:t>Facilité</w:t>
            </w:r>
          </w:p>
        </w:tc>
        <w:tc>
          <w:tcPr>
            <w:tcW w:type="dxa" w:w="1440"/>
          </w:tcPr>
          <w:p>
            <w:r>
              <w:t>Autre type d'installation</w:t>
            </w:r>
          </w:p>
        </w:tc>
        <w:tc>
          <w:tcPr>
            <w:tcW w:type="dxa" w:w="1440"/>
          </w:tcPr>
          <w:p>
            <w:r>
              <w:t>Bain</w:t>
            </w:r>
          </w:p>
        </w:tc>
        <w:tc>
          <w:tcPr>
            <w:tcW w:type="dxa" w:w="1440"/>
          </w:tcPr>
          <w:p>
            <w:r>
              <w:t xml:space="preserve"> Une installation utilisée pour l'hygiène personnelle.</w:t>
            </w:r>
          </w:p>
        </w:tc>
        <w:tc>
          <w:tcPr>
            <w:tcW w:type="dxa" w:w="1440"/>
          </w:tcPr>
          <w:p>
            <w:r/>
          </w:p>
        </w:tc>
      </w:tr>
      <w:tr>
        <w:tc>
          <w:tcPr>
            <w:tcW w:type="dxa" w:w="1440"/>
          </w:tcPr>
          <w:p>
            <w:r>
              <w:t>FAC/OTH/CAN</w:t>
            </w:r>
          </w:p>
        </w:tc>
        <w:tc>
          <w:tcPr>
            <w:tcW w:type="dxa" w:w="1440"/>
          </w:tcPr>
          <w:p>
            <w:r>
              <w:t>Facilité</w:t>
            </w:r>
          </w:p>
        </w:tc>
        <w:tc>
          <w:tcPr>
            <w:tcW w:type="dxa" w:w="1440"/>
          </w:tcPr>
          <w:p>
            <w:r>
              <w:t>Autre type d'installation</w:t>
            </w:r>
          </w:p>
        </w:tc>
        <w:tc>
          <w:tcPr>
            <w:tcW w:type="dxa" w:w="1440"/>
          </w:tcPr>
          <w:p>
            <w:r>
              <w:t>Canal</w:t>
            </w:r>
          </w:p>
        </w:tc>
        <w:tc>
          <w:tcPr>
            <w:tcW w:type="dxa" w:w="1440"/>
          </w:tcPr>
          <w:p>
            <w:r>
              <w:t xml:space="preserve"> Un cours d'eau artificiel ou naturel amélioré utilisé pour le transport.</w:t>
            </w:r>
          </w:p>
        </w:tc>
        <w:tc>
          <w:tcPr>
            <w:tcW w:type="dxa" w:w="1440"/>
          </w:tcPr>
          <w:p>
            <w:r/>
          </w:p>
        </w:tc>
      </w:tr>
      <w:tr>
        <w:tc>
          <w:tcPr>
            <w:tcW w:type="dxa" w:w="1440"/>
          </w:tcPr>
          <w:p>
            <w:r>
              <w:t>FAC/OTH/CEM</w:t>
            </w:r>
          </w:p>
        </w:tc>
        <w:tc>
          <w:tcPr>
            <w:tcW w:type="dxa" w:w="1440"/>
          </w:tcPr>
          <w:p>
            <w:r>
              <w:t>Facilité</w:t>
            </w:r>
          </w:p>
        </w:tc>
        <w:tc>
          <w:tcPr>
            <w:tcW w:type="dxa" w:w="1440"/>
          </w:tcPr>
          <w:p>
            <w:r>
              <w:t>Autre type d'installation</w:t>
            </w:r>
          </w:p>
        </w:tc>
        <w:tc>
          <w:tcPr>
            <w:tcW w:type="dxa" w:w="1440"/>
          </w:tcPr>
          <w:p>
            <w:r>
              <w:t>Cimetière/nécropole/terrain funéraire</w:t>
            </w:r>
          </w:p>
        </w:tc>
        <w:tc>
          <w:tcPr>
            <w:tcW w:type="dxa" w:w="1440"/>
          </w:tcPr>
          <w:p>
            <w:r>
              <w:t xml:space="preserve"> Une zone de terrain pour l'enterrement des morts.</w:t>
            </w:r>
          </w:p>
        </w:tc>
        <w:tc>
          <w:tcPr>
            <w:tcW w:type="dxa" w:w="1440"/>
          </w:tcPr>
          <w:p>
            <w:r/>
          </w:p>
        </w:tc>
      </w:tr>
      <w:tr>
        <w:tc>
          <w:tcPr>
            <w:tcW w:type="dxa" w:w="1440"/>
          </w:tcPr>
          <w:p>
            <w:r>
              <w:t>FAC/OTH/DCH</w:t>
            </w:r>
          </w:p>
        </w:tc>
        <w:tc>
          <w:tcPr>
            <w:tcW w:type="dxa" w:w="1440"/>
          </w:tcPr>
          <w:p>
            <w:r>
              <w:t>Facilité</w:t>
            </w:r>
          </w:p>
        </w:tc>
        <w:tc>
          <w:tcPr>
            <w:tcW w:type="dxa" w:w="1440"/>
          </w:tcPr>
          <w:p>
            <w:r>
              <w:t>Autre type d'installation</w:t>
            </w:r>
          </w:p>
        </w:tc>
        <w:tc>
          <w:tcPr>
            <w:tcW w:type="dxa" w:w="1440"/>
          </w:tcPr>
          <w:p>
            <w:r>
              <w:t>Fossé</w:t>
            </w:r>
          </w:p>
        </w:tc>
        <w:tc>
          <w:tcPr>
            <w:tcW w:type="dxa" w:w="1440"/>
          </w:tcPr>
          <w:p>
            <w:r>
              <w:t xml:space="preserve"> Un canal construit dans le but de l'irrigation ou du drainage.</w:t>
            </w:r>
          </w:p>
        </w:tc>
        <w:tc>
          <w:tcPr>
            <w:tcW w:type="dxa" w:w="1440"/>
          </w:tcPr>
          <w:p>
            <w:r/>
          </w:p>
        </w:tc>
      </w:tr>
      <w:tr>
        <w:tc>
          <w:tcPr>
            <w:tcW w:type="dxa" w:w="1440"/>
          </w:tcPr>
          <w:p>
            <w:r>
              <w:t>FAC/OTH/ELCINS</w:t>
            </w:r>
          </w:p>
        </w:tc>
        <w:tc>
          <w:tcPr>
            <w:tcW w:type="dxa" w:w="1440"/>
          </w:tcPr>
          <w:p>
            <w:r>
              <w:t>Facilité</w:t>
            </w:r>
          </w:p>
        </w:tc>
        <w:tc>
          <w:tcPr>
            <w:tcW w:type="dxa" w:w="1440"/>
          </w:tcPr>
          <w:p>
            <w:r>
              <w:t>Autre type d'installation</w:t>
            </w:r>
          </w:p>
        </w:tc>
        <w:tc>
          <w:tcPr>
            <w:tcW w:type="dxa" w:w="1440"/>
          </w:tcPr>
          <w:p>
            <w:r>
              <w:t>Installation électronique</w:t>
            </w:r>
          </w:p>
        </w:tc>
        <w:tc>
          <w:tcPr>
            <w:tcW w:type="dxa" w:w="1440"/>
          </w:tcPr>
          <w:p>
            <w:r>
              <w:t xml:space="preserve"> Une installation dont la fonction essentielle repose sur l'utilisation d'équipement électronique.</w:t>
            </w:r>
          </w:p>
        </w:tc>
        <w:tc>
          <w:tcPr>
            <w:tcW w:type="dxa" w:w="1440"/>
          </w:tcPr>
          <w:p>
            <w:r/>
          </w:p>
        </w:tc>
      </w:tr>
      <w:tr>
        <w:tc>
          <w:tcPr>
            <w:tcW w:type="dxa" w:w="1440"/>
          </w:tcPr>
          <w:p>
            <w:r>
              <w:t>FAC/OTH/ELCSPL</w:t>
            </w:r>
          </w:p>
        </w:tc>
        <w:tc>
          <w:tcPr>
            <w:tcW w:type="dxa" w:w="1440"/>
          </w:tcPr>
          <w:p>
            <w:r>
              <w:t>Facilité</w:t>
            </w:r>
          </w:p>
        </w:tc>
        <w:tc>
          <w:tcPr>
            <w:tcW w:type="dxa" w:w="1440"/>
          </w:tcPr>
          <w:p>
            <w:r>
              <w:t>Autre type d'installation</w:t>
            </w:r>
          </w:p>
        </w:tc>
        <w:tc>
          <w:tcPr>
            <w:tcW w:type="dxa" w:w="1440"/>
          </w:tcPr>
          <w:p>
            <w:r>
              <w:t>Alimentation électrique</w:t>
            </w:r>
          </w:p>
        </w:tc>
        <w:tc>
          <w:tcPr>
            <w:tcW w:type="dxa" w:w="1440"/>
          </w:tcPr>
          <w:p>
            <w:r>
              <w:t xml:space="preserve"> Une installation contenant l'équipement utilisé pour la production et/ou la distribution d'électricité.</w:t>
            </w:r>
          </w:p>
        </w:tc>
        <w:tc>
          <w:tcPr>
            <w:tcW w:type="dxa" w:w="1440"/>
          </w:tcPr>
          <w:p>
            <w:r/>
          </w:p>
        </w:tc>
      </w:tr>
      <w:tr>
        <w:tc>
          <w:tcPr>
            <w:tcW w:type="dxa" w:w="1440"/>
          </w:tcPr>
          <w:p>
            <w:r>
              <w:t>FAC/OTH/EQIMFT</w:t>
            </w:r>
          </w:p>
        </w:tc>
        <w:tc>
          <w:tcPr>
            <w:tcW w:type="dxa" w:w="1440"/>
          </w:tcPr>
          <w:p>
            <w:r>
              <w:t>Facilité</w:t>
            </w:r>
          </w:p>
        </w:tc>
        <w:tc>
          <w:tcPr>
            <w:tcW w:type="dxa" w:w="1440"/>
          </w:tcPr>
          <w:p>
            <w:r>
              <w:t>Autre type d'installation</w:t>
            </w:r>
          </w:p>
        </w:tc>
        <w:tc>
          <w:tcPr>
            <w:tcW w:type="dxa" w:w="1440"/>
          </w:tcPr>
          <w:p>
            <w:r>
              <w:t>Équipement, fabrication</w:t>
            </w:r>
          </w:p>
        </w:tc>
        <w:tc>
          <w:tcPr>
            <w:tcW w:type="dxa" w:w="1440"/>
          </w:tcPr>
          <w:p>
            <w:r>
              <w:t xml:space="preserve"> Une installation généralement utilisée spécifiquement pour soutenir la fabrication d'équipement.</w:t>
            </w:r>
          </w:p>
        </w:tc>
        <w:tc>
          <w:tcPr>
            <w:tcW w:type="dxa" w:w="1440"/>
          </w:tcPr>
          <w:p>
            <w:r/>
          </w:p>
        </w:tc>
      </w:tr>
      <w:tr>
        <w:tc>
          <w:tcPr>
            <w:tcW w:type="dxa" w:w="1440"/>
          </w:tcPr>
          <w:p>
            <w:r>
              <w:t>FAC/OTH/FACGOV</w:t>
            </w:r>
          </w:p>
        </w:tc>
        <w:tc>
          <w:tcPr>
            <w:tcW w:type="dxa" w:w="1440"/>
          </w:tcPr>
          <w:p>
            <w:r>
              <w:t>Facilité</w:t>
            </w:r>
          </w:p>
        </w:tc>
        <w:tc>
          <w:tcPr>
            <w:tcW w:type="dxa" w:w="1440"/>
          </w:tcPr>
          <w:p>
            <w:r>
              <w:t>Autre type d'installation</w:t>
            </w:r>
          </w:p>
        </w:tc>
        <w:tc>
          <w:tcPr>
            <w:tcW w:type="dxa" w:w="1440"/>
          </w:tcPr>
          <w:p>
            <w:r>
              <w:t>Leadership gouvernemental</w:t>
            </w:r>
          </w:p>
        </w:tc>
        <w:tc>
          <w:tcPr>
            <w:tcW w:type="dxa" w:w="1440"/>
          </w:tcPr>
          <w:p>
            <w:r>
              <w:t xml:space="preserve"> Une installation utilisée pour soutenir les fonctions de leadership gouvernemental.</w:t>
            </w:r>
          </w:p>
        </w:tc>
        <w:tc>
          <w:tcPr>
            <w:tcW w:type="dxa" w:w="1440"/>
          </w:tcPr>
          <w:p>
            <w:r/>
          </w:p>
        </w:tc>
      </w:tr>
      <w:tr>
        <w:tc>
          <w:tcPr>
            <w:tcW w:type="dxa" w:w="1440"/>
          </w:tcPr>
          <w:p>
            <w:r>
              <w:t>FAC/OTH/FACPOW</w:t>
            </w:r>
          </w:p>
        </w:tc>
        <w:tc>
          <w:tcPr>
            <w:tcW w:type="dxa" w:w="1440"/>
          </w:tcPr>
          <w:p>
            <w:r>
              <w:t>Facilité</w:t>
            </w:r>
          </w:p>
        </w:tc>
        <w:tc>
          <w:tcPr>
            <w:tcW w:type="dxa" w:w="1440"/>
          </w:tcPr>
          <w:p>
            <w:r>
              <w:t>Autre type d'installation</w:t>
            </w:r>
          </w:p>
        </w:tc>
        <w:tc>
          <w:tcPr>
            <w:tcW w:type="dxa" w:w="1440"/>
          </w:tcPr>
          <w:p>
            <w:r>
              <w:t>Installation de service, de recherche, d'utilité, d'installation électrique</w:t>
            </w:r>
          </w:p>
        </w:tc>
        <w:tc>
          <w:tcPr>
            <w:tcW w:type="dxa" w:w="1440"/>
          </w:tcPr>
          <w:p>
            <w:r>
              <w:t xml:space="preserve"> Une installation généralement utilisée pour soutenir les fonctions de service, de recherche ou d'utilité en soutien de l'électricité.</w:t>
            </w:r>
          </w:p>
        </w:tc>
        <w:tc>
          <w:tcPr>
            <w:tcW w:type="dxa" w:w="1440"/>
          </w:tcPr>
          <w:p>
            <w:r/>
          </w:p>
        </w:tc>
      </w:tr>
      <w:tr>
        <w:tc>
          <w:tcPr>
            <w:tcW w:type="dxa" w:w="1440"/>
          </w:tcPr>
          <w:p>
            <w:r>
              <w:t>FAC/OTH/FACTEC</w:t>
            </w:r>
          </w:p>
        </w:tc>
        <w:tc>
          <w:tcPr>
            <w:tcW w:type="dxa" w:w="1440"/>
          </w:tcPr>
          <w:p>
            <w:r>
              <w:t>Facilité</w:t>
            </w:r>
          </w:p>
        </w:tc>
        <w:tc>
          <w:tcPr>
            <w:tcW w:type="dxa" w:w="1440"/>
          </w:tcPr>
          <w:p>
            <w:r>
              <w:t>Autre type d'installation</w:t>
            </w:r>
          </w:p>
        </w:tc>
        <w:tc>
          <w:tcPr>
            <w:tcW w:type="dxa" w:w="1440"/>
          </w:tcPr>
          <w:p>
            <w:r>
              <w:t>Installation de service, de recherche, d'utilité, d'installation de recherche technologique</w:t>
            </w:r>
          </w:p>
        </w:tc>
        <w:tc>
          <w:tcPr>
            <w:tcW w:type="dxa" w:w="1440"/>
          </w:tcPr>
          <w:p>
            <w:r>
              <w:t xml:space="preserve"> Une installation généralement utilisée pour soutenir les fonctions de service, de recherche ou d'utilité en soutien de la recherche technologique.</w:t>
            </w:r>
          </w:p>
        </w:tc>
        <w:tc>
          <w:tcPr>
            <w:tcW w:type="dxa" w:w="1440"/>
          </w:tcPr>
          <w:p>
            <w:r/>
          </w:p>
        </w:tc>
      </w:tr>
      <w:tr>
        <w:tc>
          <w:tcPr>
            <w:tcW w:type="dxa" w:w="1440"/>
          </w:tcPr>
          <w:p>
            <w:r>
              <w:t>FAC/OTH/FACTEL</w:t>
            </w:r>
          </w:p>
        </w:tc>
        <w:tc>
          <w:tcPr>
            <w:tcW w:type="dxa" w:w="1440"/>
          </w:tcPr>
          <w:p>
            <w:r>
              <w:t>Facilité</w:t>
            </w:r>
          </w:p>
        </w:tc>
        <w:tc>
          <w:tcPr>
            <w:tcW w:type="dxa" w:w="1440"/>
          </w:tcPr>
          <w:p>
            <w:r>
              <w:t>Autre type d'installation</w:t>
            </w:r>
          </w:p>
        </w:tc>
        <w:tc>
          <w:tcPr>
            <w:tcW w:type="dxa" w:w="1440"/>
          </w:tcPr>
          <w:p>
            <w:r>
              <w:t>Installation de service, de recherche, d'utilité, d'installation de télécommunications</w:t>
            </w:r>
          </w:p>
        </w:tc>
        <w:tc>
          <w:tcPr>
            <w:tcW w:type="dxa" w:w="1440"/>
          </w:tcPr>
          <w:p>
            <w:r>
              <w:t xml:space="preserve"> Une installation généralement utilisée pour soutenir les fonctions de service, de recherche ou d'utilité en soutien des télécommunications.</w:t>
            </w:r>
          </w:p>
        </w:tc>
        <w:tc>
          <w:tcPr>
            <w:tcW w:type="dxa" w:w="1440"/>
          </w:tcPr>
          <w:p>
            <w:r/>
          </w:p>
        </w:tc>
      </w:tr>
      <w:tr>
        <w:tc>
          <w:tcPr>
            <w:tcW w:type="dxa" w:w="1440"/>
          </w:tcPr>
          <w:p>
            <w:r>
              <w:t>FAC/OTH/FACTRN</w:t>
            </w:r>
          </w:p>
        </w:tc>
        <w:tc>
          <w:tcPr>
            <w:tcW w:type="dxa" w:w="1440"/>
          </w:tcPr>
          <w:p>
            <w:r>
              <w:t>Facilité</w:t>
            </w:r>
          </w:p>
        </w:tc>
        <w:tc>
          <w:tcPr>
            <w:tcW w:type="dxa" w:w="1440"/>
          </w:tcPr>
          <w:p>
            <w:r>
              <w:t>Autre type d'installation</w:t>
            </w:r>
          </w:p>
        </w:tc>
        <w:tc>
          <w:tcPr>
            <w:tcW w:type="dxa" w:w="1440"/>
          </w:tcPr>
          <w:p>
            <w:r>
              <w:t>Installation de transport</w:t>
            </w:r>
          </w:p>
        </w:tc>
        <w:tc>
          <w:tcPr>
            <w:tcW w:type="dxa" w:w="1440"/>
          </w:tcPr>
          <w:p>
            <w:r>
              <w:t xml:space="preserve"> Une installation utilisée pour soutenir les fonctions de transport.</w:t>
            </w:r>
          </w:p>
        </w:tc>
        <w:tc>
          <w:tcPr>
            <w:tcW w:type="dxa" w:w="1440"/>
          </w:tcPr>
          <w:p>
            <w:r/>
          </w:p>
        </w:tc>
      </w:tr>
      <w:tr>
        <w:tc>
          <w:tcPr>
            <w:tcW w:type="dxa" w:w="1440"/>
          </w:tcPr>
          <w:p>
            <w:r>
              <w:t>FAC/OTH/FATST</w:t>
            </w:r>
          </w:p>
        </w:tc>
        <w:tc>
          <w:tcPr>
            <w:tcW w:type="dxa" w:w="1440"/>
          </w:tcPr>
          <w:p>
            <w:r>
              <w:t>Facilité</w:t>
            </w:r>
          </w:p>
        </w:tc>
        <w:tc>
          <w:tcPr>
            <w:tcW w:type="dxa" w:w="1440"/>
          </w:tcPr>
          <w:p>
            <w:r>
              <w:t>Autre type d'installation</w:t>
            </w:r>
          </w:p>
        </w:tc>
        <w:tc>
          <w:tcPr>
            <w:tcW w:type="dxa" w:w="1440"/>
          </w:tcPr>
          <w:p>
            <w:r>
              <w:t>Installation de service, de recherche, d'utilité, de service d'eau potable public</w:t>
            </w:r>
          </w:p>
        </w:tc>
        <w:tc>
          <w:tcPr>
            <w:tcW w:type="dxa" w:w="1440"/>
          </w:tcPr>
          <w:p>
            <w:r>
              <w:t xml:space="preserve"> Une installation généralement utilisée pour soutenir les fonctions de service, de recherche ou d'utilité en soutien des services d'eau potable publics.</w:t>
            </w:r>
          </w:p>
        </w:tc>
        <w:tc>
          <w:tcPr>
            <w:tcW w:type="dxa" w:w="1440"/>
          </w:tcPr>
          <w:p>
            <w:r/>
          </w:p>
        </w:tc>
      </w:tr>
      <w:tr>
        <w:tc>
          <w:tcPr>
            <w:tcW w:type="dxa" w:w="1440"/>
          </w:tcPr>
          <w:p>
            <w:r>
              <w:t>FAC/OTH/FERINS</w:t>
            </w:r>
          </w:p>
        </w:tc>
        <w:tc>
          <w:tcPr>
            <w:tcW w:type="dxa" w:w="1440"/>
          </w:tcPr>
          <w:p>
            <w:r>
              <w:t>Facilité</w:t>
            </w:r>
          </w:p>
        </w:tc>
        <w:tc>
          <w:tcPr>
            <w:tcW w:type="dxa" w:w="1440"/>
          </w:tcPr>
          <w:p>
            <w:r>
              <w:t>Autre type d'installation</w:t>
            </w:r>
          </w:p>
        </w:tc>
        <w:tc>
          <w:tcPr>
            <w:tcW w:type="dxa" w:w="1440"/>
          </w:tcPr>
          <w:p>
            <w:r>
              <w:t>Installation de traversée</w:t>
            </w:r>
          </w:p>
        </w:tc>
        <w:tc>
          <w:tcPr>
            <w:tcW w:type="dxa" w:w="1440"/>
          </w:tcPr>
          <w:p>
            <w:r>
              <w:t xml:space="preserve"> Une installation (y compris les terminaux et les embarcations) permettant de déplacer du matériel et du personnel d'un côté d'une étendue d'eau à l'autre.</w:t>
            </w:r>
          </w:p>
        </w:tc>
        <w:tc>
          <w:tcPr>
            <w:tcW w:type="dxa" w:w="1440"/>
          </w:tcPr>
          <w:p>
            <w:r/>
          </w:p>
        </w:tc>
      </w:tr>
      <w:tr>
        <w:tc>
          <w:tcPr>
            <w:tcW w:type="dxa" w:w="1440"/>
          </w:tcPr>
          <w:p>
            <w:r>
              <w:t>FAC/OTH/FHPT</w:t>
            </w:r>
          </w:p>
        </w:tc>
        <w:tc>
          <w:tcPr>
            <w:tcW w:type="dxa" w:w="1440"/>
          </w:tcPr>
          <w:p>
            <w:r>
              <w:t>Facilité</w:t>
            </w:r>
          </w:p>
        </w:tc>
        <w:tc>
          <w:tcPr>
            <w:tcW w:type="dxa" w:w="1440"/>
          </w:tcPr>
          <w:p>
            <w:r>
              <w:t>Autre type d'installation</w:t>
            </w:r>
          </w:p>
        </w:tc>
        <w:tc>
          <w:tcPr>
            <w:tcW w:type="dxa" w:w="1440"/>
          </w:tcPr>
          <w:p>
            <w:r>
              <w:t>Point de distribution de carburant</w:t>
            </w:r>
          </w:p>
        </w:tc>
        <w:tc>
          <w:tcPr>
            <w:tcW w:type="dxa" w:w="1440"/>
          </w:tcPr>
          <w:p>
            <w:r>
              <w:t xml:space="preserve"> Une installation de ravitaillement en produits pétroliers (POL).</w:t>
            </w:r>
          </w:p>
        </w:tc>
        <w:tc>
          <w:tcPr>
            <w:tcW w:type="dxa" w:w="1440"/>
          </w:tcPr>
          <w:p>
            <w:r/>
          </w:p>
        </w:tc>
      </w:tr>
      <w:tr>
        <w:tc>
          <w:tcPr>
            <w:tcW w:type="dxa" w:w="1440"/>
          </w:tcPr>
          <w:p>
            <w:r>
              <w:t>FAC/OTH/LGRLPT</w:t>
            </w:r>
          </w:p>
        </w:tc>
        <w:tc>
          <w:tcPr>
            <w:tcW w:type="dxa" w:w="1440"/>
          </w:tcPr>
          <w:p>
            <w:r>
              <w:t>Facilité</w:t>
            </w:r>
          </w:p>
        </w:tc>
        <w:tc>
          <w:tcPr>
            <w:tcW w:type="dxa" w:w="1440"/>
          </w:tcPr>
          <w:p>
            <w:r>
              <w:t>Autre type d'installation</w:t>
            </w:r>
          </w:p>
        </w:tc>
        <w:tc>
          <w:tcPr>
            <w:tcW w:type="dxa" w:w="1440"/>
          </w:tcPr>
          <w:p>
            <w:r>
              <w:t>Point de libération logistique</w:t>
            </w:r>
          </w:p>
        </w:tc>
        <w:tc>
          <w:tcPr>
            <w:tcW w:type="dxa" w:w="1440"/>
          </w:tcPr>
          <w:p>
            <w:r>
              <w:t xml:space="preserve"> Le point le long de la voie d'approvisionnement où l'unité soutenue rencontre l'unité de soutien pour transférer des fournitures.</w:t>
            </w:r>
          </w:p>
        </w:tc>
        <w:tc>
          <w:tcPr>
            <w:tcW w:type="dxa" w:w="1440"/>
          </w:tcPr>
          <w:p>
            <w:r/>
          </w:p>
        </w:tc>
      </w:tr>
      <w:tr>
        <w:tc>
          <w:tcPr>
            <w:tcW w:type="dxa" w:w="1440"/>
          </w:tcPr>
          <w:p>
            <w:r>
              <w:t>FAC/OTH/MAINTF</w:t>
            </w:r>
          </w:p>
        </w:tc>
        <w:tc>
          <w:tcPr>
            <w:tcW w:type="dxa" w:w="1440"/>
          </w:tcPr>
          <w:p>
            <w:r>
              <w:t>Facilité</w:t>
            </w:r>
          </w:p>
        </w:tc>
        <w:tc>
          <w:tcPr>
            <w:tcW w:type="dxa" w:w="1440"/>
          </w:tcPr>
          <w:p>
            <w:r>
              <w:t>Autre type d'installation</w:t>
            </w:r>
          </w:p>
        </w:tc>
        <w:tc>
          <w:tcPr>
            <w:tcW w:type="dxa" w:w="1440"/>
          </w:tcPr>
          <w:p>
            <w:r>
              <w:t>Installation de maintenance</w:t>
            </w:r>
          </w:p>
        </w:tc>
        <w:tc>
          <w:tcPr>
            <w:tcW w:type="dxa" w:w="1440"/>
          </w:tcPr>
          <w:p>
            <w:r>
              <w:t xml:space="preserve"> Une installation contenant les ressources et l'infrastructure permettant de l'utiliser pour la réparation et l'entretien de l'équipement.</w:t>
            </w:r>
          </w:p>
        </w:tc>
        <w:tc>
          <w:tcPr>
            <w:tcW w:type="dxa" w:w="1440"/>
          </w:tcPr>
          <w:p>
            <w:r/>
          </w:p>
        </w:tc>
      </w:tr>
      <w:tr>
        <w:tc>
          <w:tcPr>
            <w:tcW w:type="dxa" w:w="1440"/>
          </w:tcPr>
          <w:p>
            <w:r>
              <w:t>FAC/OTH/PTL</w:t>
            </w:r>
          </w:p>
        </w:tc>
        <w:tc>
          <w:tcPr>
            <w:tcW w:type="dxa" w:w="1440"/>
          </w:tcPr>
          <w:p>
            <w:r>
              <w:t>Facilité</w:t>
            </w:r>
          </w:p>
        </w:tc>
        <w:tc>
          <w:tcPr>
            <w:tcW w:type="dxa" w:w="1440"/>
          </w:tcPr>
          <w:p>
            <w:r>
              <w:t>Autre type d'installation</w:t>
            </w:r>
          </w:p>
        </w:tc>
        <w:tc>
          <w:tcPr>
            <w:tcW w:type="dxa" w:w="1440"/>
          </w:tcPr>
          <w:p>
            <w:r>
              <w:t>Ligne de transmission électrique</w:t>
            </w:r>
          </w:p>
        </w:tc>
        <w:tc>
          <w:tcPr>
            <w:tcW w:type="dxa" w:w="1440"/>
          </w:tcPr>
          <w:p>
            <w:r>
              <w:t xml:space="preserve"> Un système de câbles aériens et de leurs supports qui transmettent l'électricité sur une distance.</w:t>
            </w:r>
          </w:p>
        </w:tc>
        <w:tc>
          <w:tcPr>
            <w:tcW w:type="dxa" w:w="1440"/>
          </w:tcPr>
          <w:p>
            <w:r/>
          </w:p>
        </w:tc>
      </w:tr>
      <w:tr>
        <w:tc>
          <w:tcPr>
            <w:tcW w:type="dxa" w:w="1440"/>
          </w:tcPr>
          <w:p>
            <w:r>
              <w:t>FAC/OTH/RES</w:t>
            </w:r>
          </w:p>
        </w:tc>
        <w:tc>
          <w:tcPr>
            <w:tcW w:type="dxa" w:w="1440"/>
          </w:tcPr>
          <w:p>
            <w:r>
              <w:t>Facilité</w:t>
            </w:r>
          </w:p>
        </w:tc>
        <w:tc>
          <w:tcPr>
            <w:tcW w:type="dxa" w:w="1440"/>
          </w:tcPr>
          <w:p>
            <w:r>
              <w:t>Autre type d'installation</w:t>
            </w:r>
          </w:p>
        </w:tc>
        <w:tc>
          <w:tcPr>
            <w:tcW w:type="dxa" w:w="1440"/>
          </w:tcPr>
          <w:p>
            <w:r>
              <w:t>Réservoir</w:t>
            </w:r>
          </w:p>
        </w:tc>
        <w:tc>
          <w:tcPr>
            <w:tcW w:type="dxa" w:w="1440"/>
          </w:tcPr>
          <w:p>
            <w:r>
              <w:t xml:space="preserve"> Une enceinte ou une zone artificielle conçue pour le stockage de l'eau.</w:t>
            </w:r>
          </w:p>
        </w:tc>
        <w:tc>
          <w:tcPr>
            <w:tcW w:type="dxa" w:w="1440"/>
          </w:tcPr>
          <w:p>
            <w:r/>
          </w:p>
        </w:tc>
      </w:tr>
      <w:tr>
        <w:tc>
          <w:tcPr>
            <w:tcW w:type="dxa" w:w="1440"/>
          </w:tcPr>
          <w:p>
            <w:r>
              <w:t>FAC/OTH/VST</w:t>
            </w:r>
          </w:p>
        </w:tc>
        <w:tc>
          <w:tcPr>
            <w:tcW w:type="dxa" w:w="1440"/>
          </w:tcPr>
          <w:p>
            <w:r>
              <w:t>Facilité</w:t>
            </w:r>
          </w:p>
        </w:tc>
        <w:tc>
          <w:tcPr>
            <w:tcW w:type="dxa" w:w="1440"/>
          </w:tcPr>
          <w:p>
            <w:r>
              <w:t>Autre type d'installation</w:t>
            </w:r>
          </w:p>
        </w:tc>
        <w:tc>
          <w:tcPr>
            <w:tcW w:type="dxa" w:w="1440"/>
          </w:tcPr>
          <w:p>
            <w:r>
              <w:t>Aire de stationnement pour véhicules</w:t>
            </w:r>
          </w:p>
        </w:tc>
        <w:tc>
          <w:tcPr>
            <w:tcW w:type="dxa" w:w="1440"/>
          </w:tcPr>
          <w:p>
            <w:r>
              <w:t xml:space="preserve"> Une zone de terrain ouverte utilisée pour stocker ou stationner des véhicules ou des embarcations (y compris les véhicules de loisirs).</w:t>
            </w:r>
          </w:p>
        </w:tc>
        <w:tc>
          <w:tcPr>
            <w:tcW w:type="dxa" w:w="1440"/>
          </w:tcPr>
          <w:p>
            <w:r/>
          </w:p>
        </w:tc>
      </w:tr>
      <w:tr>
        <w:tc>
          <w:tcPr>
            <w:tcW w:type="dxa" w:w="1440"/>
          </w:tcPr>
          <w:p>
            <w:r>
              <w:t>FAC/OTH/WATSPL</w:t>
            </w:r>
          </w:p>
        </w:tc>
        <w:tc>
          <w:tcPr>
            <w:tcW w:type="dxa" w:w="1440"/>
          </w:tcPr>
          <w:p>
            <w:r>
              <w:t>Facilité</w:t>
            </w:r>
          </w:p>
        </w:tc>
        <w:tc>
          <w:tcPr>
            <w:tcW w:type="dxa" w:w="1440"/>
          </w:tcPr>
          <w:p>
            <w:r>
              <w:t>Autre type d'installation</w:t>
            </w:r>
          </w:p>
        </w:tc>
        <w:tc>
          <w:tcPr>
            <w:tcW w:type="dxa" w:w="1440"/>
          </w:tcPr>
          <w:p>
            <w:r>
              <w:t>Approvisionnement en eau</w:t>
            </w:r>
          </w:p>
        </w:tc>
        <w:tc>
          <w:tcPr>
            <w:tcW w:type="dxa" w:w="1440"/>
          </w:tcPr>
          <w:p>
            <w:r>
              <w:t xml:space="preserve"> Une installation contenant l'équipement utilisé pour le stockage et/ou la distribution de l'eau.</w:t>
            </w:r>
          </w:p>
        </w:tc>
        <w:tc>
          <w:tcPr>
            <w:tcW w:type="dxa" w:w="1440"/>
          </w:tcPr>
          <w:p>
            <w:r/>
          </w:p>
        </w:tc>
      </w:tr>
      <w:tr>
        <w:tc>
          <w:tcPr>
            <w:tcW w:type="dxa" w:w="1440"/>
          </w:tcPr>
          <w:p>
            <w:r>
              <w:t>FAC/OTH/WSHFAC</w:t>
            </w:r>
          </w:p>
        </w:tc>
        <w:tc>
          <w:tcPr>
            <w:tcW w:type="dxa" w:w="1440"/>
          </w:tcPr>
          <w:p>
            <w:r>
              <w:t>Facilité</w:t>
            </w:r>
          </w:p>
        </w:tc>
        <w:tc>
          <w:tcPr>
            <w:tcW w:type="dxa" w:w="1440"/>
          </w:tcPr>
          <w:p>
            <w:r>
              <w:t>Autre type d'installation</w:t>
            </w:r>
          </w:p>
        </w:tc>
        <w:tc>
          <w:tcPr>
            <w:tcW w:type="dxa" w:w="1440"/>
          </w:tcPr>
          <w:p>
            <w:r>
              <w:t>Installation de lavage</w:t>
            </w:r>
          </w:p>
        </w:tc>
        <w:tc>
          <w:tcPr>
            <w:tcW w:type="dxa" w:w="1440"/>
          </w:tcPr>
          <w:p>
            <w:r>
              <w:t xml:space="preserve"> Une installation pour laver le personnel et/ou l'équipement.</w:t>
            </w:r>
          </w:p>
        </w:tc>
        <w:tc>
          <w:tcPr>
            <w:tcW w:type="dxa" w:w="1440"/>
          </w:tcPr>
          <w:p>
            <w:r/>
          </w:p>
        </w:tc>
      </w:tr>
      <w:tr>
        <w:tc>
          <w:tcPr>
            <w:tcW w:type="dxa" w:w="1440"/>
          </w:tcPr>
          <w:p>
            <w:r>
              <w:t>FAC/WATFIR/FOMBLK</w:t>
            </w:r>
          </w:p>
        </w:tc>
        <w:tc>
          <w:tcPr>
            <w:tcW w:type="dxa" w:w="1440"/>
          </w:tcPr>
          <w:p>
            <w:r>
              <w:t>Facilité</w:t>
            </w:r>
          </w:p>
        </w:tc>
        <w:tc>
          <w:tcPr>
            <w:tcW w:type="dxa" w:w="1440"/>
          </w:tcPr>
          <w:p>
            <w:r>
              <w:t>Approvisionnements en eau et en mousse</w:t>
            </w:r>
          </w:p>
        </w:tc>
        <w:tc>
          <w:tcPr>
            <w:tcW w:type="dxa" w:w="1440"/>
          </w:tcPr>
          <w:p>
            <w:r>
              <w:t>Stockage en vrac de mousse</w:t>
            </w:r>
          </w:p>
        </w:tc>
        <w:tc>
          <w:tcPr>
            <w:tcW w:type="dxa" w:w="1440"/>
          </w:tcPr>
          <w:p>
            <w:r>
              <w:t xml:space="preserve"> Le stockage de grandes quantités de concentré de mousse, soit sur place à un risque identifié, soit à des emplacements stratégiques pour une utilisation lors d'incidents d'urgence.</w:t>
            </w:r>
          </w:p>
        </w:tc>
        <w:tc>
          <w:tcPr>
            <w:tcW w:type="dxa" w:w="1440"/>
          </w:tcPr>
          <w:p>
            <w:r/>
          </w:p>
        </w:tc>
      </w:tr>
      <w:tr>
        <w:tc>
          <w:tcPr>
            <w:tcW w:type="dxa" w:w="1440"/>
          </w:tcPr>
          <w:p>
            <w:r>
              <w:t>FAC/WATFIR/HYDRNT</w:t>
            </w:r>
          </w:p>
        </w:tc>
        <w:tc>
          <w:tcPr>
            <w:tcW w:type="dxa" w:w="1440"/>
          </w:tcPr>
          <w:p>
            <w:r>
              <w:t>Facilité</w:t>
            </w:r>
          </w:p>
        </w:tc>
        <w:tc>
          <w:tcPr>
            <w:tcW w:type="dxa" w:w="1440"/>
          </w:tcPr>
          <w:p>
            <w:r>
              <w:t>Approvisionnements en eau et en mousse</w:t>
            </w:r>
          </w:p>
        </w:tc>
        <w:tc>
          <w:tcPr>
            <w:tcW w:type="dxa" w:w="1440"/>
          </w:tcPr>
          <w:p>
            <w:r>
              <w:t>Installation de stockage d'hydrants</w:t>
            </w:r>
          </w:p>
        </w:tc>
        <w:tc>
          <w:tcPr>
            <w:tcW w:type="dxa" w:w="1440"/>
          </w:tcPr>
          <w:p>
            <w:r>
              <w:t xml:space="preserve"> Installation de stockage d'hydrants.</w:t>
            </w:r>
          </w:p>
        </w:tc>
        <w:tc>
          <w:tcPr>
            <w:tcW w:type="dxa" w:w="1440"/>
          </w:tcPr>
          <w:p>
            <w:r/>
          </w:p>
        </w:tc>
      </w:tr>
      <w:tr>
        <w:tc>
          <w:tcPr>
            <w:tcW w:type="dxa" w:w="1440"/>
          </w:tcPr>
          <w:p>
            <w:r>
              <w:t>FAC/WATFIR/TOWNMN</w:t>
            </w:r>
          </w:p>
        </w:tc>
        <w:tc>
          <w:tcPr>
            <w:tcW w:type="dxa" w:w="1440"/>
          </w:tcPr>
          <w:p>
            <w:r>
              <w:t>Facilité</w:t>
            </w:r>
          </w:p>
        </w:tc>
        <w:tc>
          <w:tcPr>
            <w:tcW w:type="dxa" w:w="1440"/>
          </w:tcPr>
          <w:p>
            <w:r>
              <w:t>Approvisionnements en eau et en mousse</w:t>
            </w:r>
          </w:p>
        </w:tc>
        <w:tc>
          <w:tcPr>
            <w:tcW w:type="dxa" w:w="1440"/>
          </w:tcPr>
          <w:p>
            <w:r>
              <w:t>Emplacement des conduites principales de la ville</w:t>
            </w:r>
          </w:p>
        </w:tc>
        <w:tc>
          <w:tcPr>
            <w:tcW w:type="dxa" w:w="1440"/>
          </w:tcPr>
          <w:p>
            <w:r>
              <w:t xml:space="preserve"> Un réseau de conduites qui alimente les bornes d'incendie.</w:t>
            </w:r>
          </w:p>
        </w:tc>
        <w:tc>
          <w:tcPr>
            <w:tcW w:type="dxa" w:w="1440"/>
          </w:tcPr>
          <w:p>
            <w:r/>
          </w:p>
        </w:tc>
      </w:tr>
      <w:tr>
        <w:tc>
          <w:tcPr>
            <w:tcW w:type="dxa" w:w="1440"/>
          </w:tcPr>
          <w:p>
            <w:r>
              <w:t>HUM/CAPAB</w:t>
            </w:r>
          </w:p>
        </w:tc>
        <w:tc>
          <w:tcPr>
            <w:tcW w:type="dxa" w:w="1440"/>
          </w:tcPr>
          <w:p>
            <w:r>
              <w:t>Ressources humaines</w:t>
            </w:r>
          </w:p>
        </w:tc>
        <w:tc>
          <w:tcPr>
            <w:tcW w:type="dxa" w:w="1440"/>
          </w:tcPr>
          <w:p>
            <w:r>
              <w:t>Capacité</w:t>
            </w:r>
          </w:p>
        </w:tc>
        <w:tc>
          <w:tcPr>
            <w:tcW w:type="dxa" w:w="1440"/>
          </w:tcPr>
          <w:p>
            <w:r/>
          </w:p>
        </w:tc>
        <w:tc>
          <w:tcPr>
            <w:tcW w:type="dxa" w:w="1440"/>
          </w:tcPr>
          <w:p>
            <w:r>
              <w:t xml:space="preserve"> Les ressources potentielles qui peuvent être utilisées ou développées.</w:t>
            </w:r>
          </w:p>
        </w:tc>
        <w:tc>
          <w:tcPr>
            <w:tcW w:type="dxa" w:w="1440"/>
          </w:tcPr>
          <w:p>
            <w:r/>
          </w:p>
        </w:tc>
      </w:tr>
      <w:tr>
        <w:tc>
          <w:tcPr>
            <w:tcW w:type="dxa" w:w="1440"/>
          </w:tcPr>
          <w:p>
            <w:r>
              <w:t>HUM/PERSON</w:t>
            </w:r>
          </w:p>
        </w:tc>
        <w:tc>
          <w:tcPr>
            <w:tcW w:type="dxa" w:w="1440"/>
          </w:tcPr>
          <w:p>
            <w:r>
              <w:t>Ressources humaines</w:t>
            </w:r>
          </w:p>
        </w:tc>
        <w:tc>
          <w:tcPr>
            <w:tcW w:type="dxa" w:w="1440"/>
          </w:tcPr>
          <w:p>
            <w:r>
              <w:t>Personne</w:t>
            </w:r>
          </w:p>
        </w:tc>
        <w:tc>
          <w:tcPr>
            <w:tcW w:type="dxa" w:w="1440"/>
          </w:tcPr>
          <w:p>
            <w:r/>
          </w:p>
        </w:tc>
        <w:tc>
          <w:tcPr>
            <w:tcW w:type="dxa" w:w="1440"/>
          </w:tcPr>
          <w:p>
            <w:r>
              <w:t xml:space="preserve"> Personne.</w:t>
            </w:r>
          </w:p>
        </w:tc>
        <w:tc>
          <w:tcPr>
            <w:tcW w:type="dxa" w:w="1440"/>
          </w:tcPr>
          <w:p>
            <w:r/>
          </w:p>
        </w:tc>
      </w:tr>
      <w:tr>
        <w:tc>
          <w:tcPr>
            <w:tcW w:type="dxa" w:w="1440"/>
          </w:tcPr>
          <w:p>
            <w:r>
              <w:t>HUM/UNIT</w:t>
            </w:r>
          </w:p>
        </w:tc>
        <w:tc>
          <w:tcPr>
            <w:tcW w:type="dxa" w:w="1440"/>
          </w:tcPr>
          <w:p>
            <w:r>
              <w:t>Ressources humaines</w:t>
            </w:r>
          </w:p>
        </w:tc>
        <w:tc>
          <w:tcPr>
            <w:tcW w:type="dxa" w:w="1440"/>
          </w:tcPr>
          <w:p>
            <w:r>
              <w:t>Unité</w:t>
            </w:r>
          </w:p>
        </w:tc>
        <w:tc>
          <w:tcPr>
            <w:tcW w:type="dxa" w:w="1440"/>
          </w:tcPr>
          <w:p>
            <w:r/>
          </w:p>
        </w:tc>
        <w:tc>
          <w:tcPr>
            <w:tcW w:type="dxa" w:w="1440"/>
          </w:tcPr>
          <w:p>
            <w:r>
              <w:t xml:space="preserve"> Unité.</w:t>
            </w:r>
          </w:p>
        </w:tc>
        <w:tc>
          <w:tcPr>
            <w:tcW w:type="dxa" w:w="1440"/>
          </w:tcPr>
          <w:p>
            <w:r/>
          </w:p>
        </w:tc>
      </w:tr>
      <w:tr>
        <w:tc>
          <w:tcPr>
            <w:tcW w:type="dxa" w:w="1440"/>
          </w:tcPr>
          <w:p>
            <w:r>
              <w:t>HUM/CAPAB/AMB</w:t>
            </w:r>
          </w:p>
        </w:tc>
        <w:tc>
          <w:tcPr>
            <w:tcW w:type="dxa" w:w="1440"/>
          </w:tcPr>
          <w:p>
            <w:r>
              <w:t>Ressources humaines</w:t>
            </w:r>
          </w:p>
        </w:tc>
        <w:tc>
          <w:tcPr>
            <w:tcW w:type="dxa" w:w="1440"/>
          </w:tcPr>
          <w:p>
            <w:r>
              <w:t>Capacité</w:t>
            </w:r>
          </w:p>
        </w:tc>
        <w:tc>
          <w:tcPr>
            <w:tcW w:type="dxa" w:w="1440"/>
          </w:tcPr>
          <w:p>
            <w:r>
              <w:t>Capacité d'ambulance</w:t>
            </w:r>
          </w:p>
        </w:tc>
        <w:tc>
          <w:tcPr>
            <w:tcW w:type="dxa" w:w="1440"/>
          </w:tcPr>
          <w:p>
            <w:r>
              <w:t xml:space="preserve"> Capacité d'ambulance.</w:t>
            </w:r>
          </w:p>
        </w:tc>
        <w:tc>
          <w:tcPr>
            <w:tcW w:type="dxa" w:w="1440"/>
          </w:tcPr>
          <w:p>
            <w:r/>
          </w:p>
        </w:tc>
      </w:tr>
      <w:tr>
        <w:tc>
          <w:tcPr>
            <w:tcW w:type="dxa" w:w="1440"/>
          </w:tcPr>
          <w:p>
            <w:r>
              <w:t>HUM/CAPAB/FIR</w:t>
            </w:r>
          </w:p>
        </w:tc>
        <w:tc>
          <w:tcPr>
            <w:tcW w:type="dxa" w:w="1440"/>
          </w:tcPr>
          <w:p>
            <w:r>
              <w:t>Ressources humaines</w:t>
            </w:r>
          </w:p>
        </w:tc>
        <w:tc>
          <w:tcPr>
            <w:tcW w:type="dxa" w:w="1440"/>
          </w:tcPr>
          <w:p>
            <w:r>
              <w:t>Capacité</w:t>
            </w:r>
          </w:p>
        </w:tc>
        <w:tc>
          <w:tcPr>
            <w:tcW w:type="dxa" w:w="1440"/>
          </w:tcPr>
          <w:p>
            <w:r>
              <w:t>Capacité de lutte contre l'incendie</w:t>
            </w:r>
          </w:p>
        </w:tc>
        <w:tc>
          <w:tcPr>
            <w:tcW w:type="dxa" w:w="1440"/>
          </w:tcPr>
          <w:p>
            <w:r>
              <w:t xml:space="preserve"> Capacité de lutte contre l'incendie.</w:t>
            </w:r>
          </w:p>
        </w:tc>
        <w:tc>
          <w:tcPr>
            <w:tcW w:type="dxa" w:w="1440"/>
          </w:tcPr>
          <w:p>
            <w:r/>
          </w:p>
        </w:tc>
      </w:tr>
      <w:tr>
        <w:tc>
          <w:tcPr>
            <w:tcW w:type="dxa" w:w="1440"/>
          </w:tcPr>
          <w:p>
            <w:r>
              <w:t>HUM/CAPAB/MED</w:t>
            </w:r>
          </w:p>
        </w:tc>
        <w:tc>
          <w:tcPr>
            <w:tcW w:type="dxa" w:w="1440"/>
          </w:tcPr>
          <w:p>
            <w:r>
              <w:t>Ressources humaines</w:t>
            </w:r>
          </w:p>
        </w:tc>
        <w:tc>
          <w:tcPr>
            <w:tcW w:type="dxa" w:w="1440"/>
          </w:tcPr>
          <w:p>
            <w:r>
              <w:t>Capacité</w:t>
            </w:r>
          </w:p>
        </w:tc>
        <w:tc>
          <w:tcPr>
            <w:tcW w:type="dxa" w:w="1440"/>
          </w:tcPr>
          <w:p>
            <w:r>
              <w:t>Capacité médicale</w:t>
            </w:r>
          </w:p>
        </w:tc>
        <w:tc>
          <w:tcPr>
            <w:tcW w:type="dxa" w:w="1440"/>
          </w:tcPr>
          <w:p>
            <w:r>
              <w:t xml:space="preserve"> Capacité médicale.</w:t>
            </w:r>
          </w:p>
        </w:tc>
        <w:tc>
          <w:tcPr>
            <w:tcW w:type="dxa" w:w="1440"/>
          </w:tcPr>
          <w:p>
            <w:r/>
          </w:p>
        </w:tc>
      </w:tr>
      <w:tr>
        <w:tc>
          <w:tcPr>
            <w:tcW w:type="dxa" w:w="1440"/>
          </w:tcPr>
          <w:p>
            <w:r>
              <w:t>HUM/CAPAB/MIL</w:t>
            </w:r>
          </w:p>
        </w:tc>
        <w:tc>
          <w:tcPr>
            <w:tcW w:type="dxa" w:w="1440"/>
          </w:tcPr>
          <w:p>
            <w:r>
              <w:t>Ressources humaines</w:t>
            </w:r>
          </w:p>
        </w:tc>
        <w:tc>
          <w:tcPr>
            <w:tcW w:type="dxa" w:w="1440"/>
          </w:tcPr>
          <w:p>
            <w:r>
              <w:t>Capacité</w:t>
            </w:r>
          </w:p>
        </w:tc>
        <w:tc>
          <w:tcPr>
            <w:tcW w:type="dxa" w:w="1440"/>
          </w:tcPr>
          <w:p>
            <w:r>
              <w:t>Capacité militaire</w:t>
            </w:r>
          </w:p>
        </w:tc>
        <w:tc>
          <w:tcPr>
            <w:tcW w:type="dxa" w:w="1440"/>
          </w:tcPr>
          <w:p>
            <w:r>
              <w:t xml:space="preserve"> Capacité militaire.</w:t>
            </w:r>
          </w:p>
        </w:tc>
        <w:tc>
          <w:tcPr>
            <w:tcW w:type="dxa" w:w="1440"/>
          </w:tcPr>
          <w:p>
            <w:r/>
          </w:p>
        </w:tc>
      </w:tr>
      <w:tr>
        <w:tc>
          <w:tcPr>
            <w:tcW w:type="dxa" w:w="1440"/>
          </w:tcPr>
          <w:p>
            <w:r>
              <w:t>HUM/CAPAB/POL</w:t>
            </w:r>
          </w:p>
        </w:tc>
        <w:tc>
          <w:tcPr>
            <w:tcW w:type="dxa" w:w="1440"/>
          </w:tcPr>
          <w:p>
            <w:r>
              <w:t>Ressources humaines</w:t>
            </w:r>
          </w:p>
        </w:tc>
        <w:tc>
          <w:tcPr>
            <w:tcW w:type="dxa" w:w="1440"/>
          </w:tcPr>
          <w:p>
            <w:r>
              <w:t>Capacité</w:t>
            </w:r>
          </w:p>
        </w:tc>
        <w:tc>
          <w:tcPr>
            <w:tcW w:type="dxa" w:w="1440"/>
          </w:tcPr>
          <w:p>
            <w:r>
              <w:t>Fonctions de police</w:t>
            </w:r>
          </w:p>
        </w:tc>
        <w:tc>
          <w:tcPr>
            <w:tcW w:type="dxa" w:w="1440"/>
          </w:tcPr>
          <w:p>
            <w:r>
              <w:t xml:space="preserve"> Fonctions de police.</w:t>
            </w:r>
          </w:p>
        </w:tc>
        <w:tc>
          <w:tcPr>
            <w:tcW w:type="dxa" w:w="1440"/>
          </w:tcPr>
          <w:p>
            <w:r/>
          </w:p>
        </w:tc>
      </w:tr>
      <w:tr>
        <w:tc>
          <w:tcPr>
            <w:tcW w:type="dxa" w:w="1440"/>
          </w:tcPr>
          <w:p>
            <w:r>
              <w:t>HUM/CAPAB/TRP</w:t>
            </w:r>
          </w:p>
        </w:tc>
        <w:tc>
          <w:tcPr>
            <w:tcW w:type="dxa" w:w="1440"/>
          </w:tcPr>
          <w:p>
            <w:r>
              <w:t>Ressources humaines</w:t>
            </w:r>
          </w:p>
        </w:tc>
        <w:tc>
          <w:tcPr>
            <w:tcW w:type="dxa" w:w="1440"/>
          </w:tcPr>
          <w:p>
            <w:r>
              <w:t>Capacité</w:t>
            </w:r>
          </w:p>
        </w:tc>
        <w:tc>
          <w:tcPr>
            <w:tcW w:type="dxa" w:w="1440"/>
          </w:tcPr>
          <w:p>
            <w:r>
              <w:t>Capacité de transport</w:t>
            </w:r>
          </w:p>
        </w:tc>
        <w:tc>
          <w:tcPr>
            <w:tcW w:type="dxa" w:w="1440"/>
          </w:tcPr>
          <w:p>
            <w:r>
              <w:t xml:space="preserve"> Capacité de transport.</w:t>
            </w:r>
          </w:p>
        </w:tc>
        <w:tc>
          <w:tcPr>
            <w:tcW w:type="dxa" w:w="1440"/>
          </w:tcPr>
          <w:p>
            <w:r/>
          </w:p>
        </w:tc>
      </w:tr>
      <w:tr>
        <w:tc>
          <w:tcPr>
            <w:tcW w:type="dxa" w:w="1440"/>
          </w:tcPr>
          <w:p>
            <w:r>
              <w:t>HUM/CAPAB/AMB/INCOFF</w:t>
            </w:r>
          </w:p>
        </w:tc>
        <w:tc>
          <w:tcPr>
            <w:tcW w:type="dxa" w:w="1440"/>
          </w:tcPr>
          <w:p>
            <w:r>
              <w:t>Ressources humaines</w:t>
            </w:r>
          </w:p>
        </w:tc>
        <w:tc>
          <w:tcPr>
            <w:tcW w:type="dxa" w:w="1440"/>
          </w:tcPr>
          <w:p>
            <w:r>
              <w:t>Capacité</w:t>
            </w:r>
          </w:p>
        </w:tc>
        <w:tc>
          <w:tcPr>
            <w:tcW w:type="dxa" w:w="1440"/>
          </w:tcPr>
          <w:p>
            <w:r>
              <w:t>Officier des incidents d'ambulance</w:t>
            </w:r>
          </w:p>
        </w:tc>
        <w:tc>
          <w:tcPr>
            <w:tcW w:type="dxa" w:w="1440"/>
          </w:tcPr>
          <w:p>
            <w:r>
              <w:t xml:space="preserve"> L'officier du service d'ambulance ayant la responsabilité globale lors d'un incident majeur, qui travaille en étroite collaboration avec l'officier des incidents médicaux.</w:t>
            </w:r>
          </w:p>
        </w:tc>
        <w:tc>
          <w:tcPr>
            <w:tcW w:type="dxa" w:w="1440"/>
          </w:tcPr>
          <w:p>
            <w:r/>
          </w:p>
        </w:tc>
      </w:tr>
      <w:tr>
        <w:tc>
          <w:tcPr>
            <w:tcW w:type="dxa" w:w="1440"/>
          </w:tcPr>
          <w:p>
            <w:r>
              <w:t>HUM/CAPAB/AMB/PARAMD</w:t>
            </w:r>
          </w:p>
        </w:tc>
        <w:tc>
          <w:tcPr>
            <w:tcW w:type="dxa" w:w="1440"/>
          </w:tcPr>
          <w:p>
            <w:r>
              <w:t>Ressources humaines</w:t>
            </w:r>
          </w:p>
        </w:tc>
        <w:tc>
          <w:tcPr>
            <w:tcW w:type="dxa" w:w="1440"/>
          </w:tcPr>
          <w:p>
            <w:r>
              <w:t>Capacité</w:t>
            </w:r>
          </w:p>
        </w:tc>
        <w:tc>
          <w:tcPr>
            <w:tcW w:type="dxa" w:w="1440"/>
          </w:tcPr>
          <w:p>
            <w:r>
              <w:t>Paramédic d'ambulance</w:t>
            </w:r>
          </w:p>
        </w:tc>
        <w:tc>
          <w:tcPr>
            <w:tcW w:type="dxa" w:w="1440"/>
          </w:tcPr>
          <w:p>
            <w:r>
              <w:t xml:space="preserve"> Les paramédicaux sont les professionnels de la santé les plus expérimentés du service d'ambulance lors d'un accident ou d'une urgence médicale. Ils travaillent seuls ou avec un technicien d'ambulance.</w:t>
            </w:r>
          </w:p>
        </w:tc>
        <w:tc>
          <w:tcPr>
            <w:tcW w:type="dxa" w:w="1440"/>
          </w:tcPr>
          <w:p>
            <w:r/>
          </w:p>
        </w:tc>
      </w:tr>
      <w:tr>
        <w:tc>
          <w:tcPr>
            <w:tcW w:type="dxa" w:w="1440"/>
          </w:tcPr>
          <w:p>
            <w:r>
              <w:t>HUM/CAPAB/AMB/SAFOFF</w:t>
            </w:r>
          </w:p>
        </w:tc>
        <w:tc>
          <w:tcPr>
            <w:tcW w:type="dxa" w:w="1440"/>
          </w:tcPr>
          <w:p>
            <w:r>
              <w:t>Ressources humaines</w:t>
            </w:r>
          </w:p>
        </w:tc>
        <w:tc>
          <w:tcPr>
            <w:tcW w:type="dxa" w:w="1440"/>
          </w:tcPr>
          <w:p>
            <w:r>
              <w:t>Capacité</w:t>
            </w:r>
          </w:p>
        </w:tc>
        <w:tc>
          <w:tcPr>
            <w:tcW w:type="dxa" w:w="1440"/>
          </w:tcPr>
          <w:p>
            <w:r>
              <w:t>Officier de sécurité d'ambulance</w:t>
            </w:r>
          </w:p>
        </w:tc>
        <w:tc>
          <w:tcPr>
            <w:tcW w:type="dxa" w:w="1440"/>
          </w:tcPr>
          <w:p>
            <w:r>
              <w:t xml:space="preserve"> L'officier responsable de la surveillance des opérations et de la garantie de la sécurité du personnel placé sous sa responsabilité.</w:t>
            </w:r>
          </w:p>
        </w:tc>
        <w:tc>
          <w:tcPr>
            <w:tcW w:type="dxa" w:w="1440"/>
          </w:tcPr>
          <w:p>
            <w:r/>
          </w:p>
        </w:tc>
      </w:tr>
      <w:tr>
        <w:tc>
          <w:tcPr>
            <w:tcW w:type="dxa" w:w="1440"/>
          </w:tcPr>
          <w:p>
            <w:r>
              <w:t>HUM/CAPAB/AMB/TECHNIC</w:t>
            </w:r>
          </w:p>
        </w:tc>
        <w:tc>
          <w:tcPr>
            <w:tcW w:type="dxa" w:w="1440"/>
          </w:tcPr>
          <w:p>
            <w:r>
              <w:t>Ressources humaines</w:t>
            </w:r>
          </w:p>
        </w:tc>
        <w:tc>
          <w:tcPr>
            <w:tcW w:type="dxa" w:w="1440"/>
          </w:tcPr>
          <w:p>
            <w:r>
              <w:t>Capacité</w:t>
            </w:r>
          </w:p>
        </w:tc>
        <w:tc>
          <w:tcPr>
            <w:tcW w:type="dxa" w:w="1440"/>
          </w:tcPr>
          <w:p>
            <w:r>
              <w:t>Technicien d'ambulance</w:t>
            </w:r>
          </w:p>
        </w:tc>
        <w:tc>
          <w:tcPr>
            <w:tcW w:type="dxa" w:w="1440"/>
          </w:tcPr>
          <w:p>
            <w:r>
              <w:t xml:space="preserve"> Les techniciens travaillent aux côtés d'un paramédical et fournissent des soins d'urgence essentiels.</w:t>
            </w:r>
          </w:p>
        </w:tc>
        <w:tc>
          <w:tcPr>
            <w:tcW w:type="dxa" w:w="1440"/>
          </w:tcPr>
          <w:p>
            <w:r/>
          </w:p>
        </w:tc>
      </w:tr>
      <w:tr>
        <w:tc>
          <w:tcPr>
            <w:tcW w:type="dxa" w:w="1440"/>
          </w:tcPr>
          <w:p>
            <w:r>
              <w:t>HUM/CAPAB/FIR/BACOFF</w:t>
            </w:r>
          </w:p>
        </w:tc>
        <w:tc>
          <w:tcPr>
            <w:tcW w:type="dxa" w:w="1440"/>
          </w:tcPr>
          <w:p>
            <w:r>
              <w:t>Ressources humaines</w:t>
            </w:r>
          </w:p>
        </w:tc>
        <w:tc>
          <w:tcPr>
            <w:tcW w:type="dxa" w:w="1440"/>
          </w:tcPr>
          <w:p>
            <w:r>
              <w:t>Capacité</w:t>
            </w:r>
          </w:p>
        </w:tc>
        <w:tc>
          <w:tcPr>
            <w:tcW w:type="dxa" w:w="1440"/>
          </w:tcPr>
          <w:p>
            <w:r>
              <w:t>Officier principal de contrôle des appareils respiratoires</w:t>
            </w:r>
          </w:p>
        </w:tc>
        <w:tc>
          <w:tcPr>
            <w:tcW w:type="dxa" w:w="1440"/>
          </w:tcPr>
          <w:p>
            <w:r>
              <w:t xml:space="preserve"> Terme désignant une personne responsable de la fourniture de ressources adéquates pour les appareils respiratoires lors d'un incident majeur. Ce système de contrôle est utilisé lorsqu'il y a plus d'un poste de contrôle d'appareils respiratoires.</w:t>
            </w:r>
          </w:p>
        </w:tc>
        <w:tc>
          <w:tcPr>
            <w:tcW w:type="dxa" w:w="1440"/>
          </w:tcPr>
          <w:p>
            <w:r/>
          </w:p>
        </w:tc>
      </w:tr>
      <w:tr>
        <w:tc>
          <w:tcPr>
            <w:tcW w:type="dxa" w:w="1440"/>
          </w:tcPr>
          <w:p>
            <w:r>
              <w:t>HUM/CAPAB/FIR/BAEOFF</w:t>
            </w:r>
          </w:p>
        </w:tc>
        <w:tc>
          <w:tcPr>
            <w:tcW w:type="dxa" w:w="1440"/>
          </w:tcPr>
          <w:p>
            <w:r>
              <w:t>Ressources humaines</w:t>
            </w:r>
          </w:p>
        </w:tc>
        <w:tc>
          <w:tcPr>
            <w:tcW w:type="dxa" w:w="1440"/>
          </w:tcPr>
          <w:p>
            <w:r>
              <w:t>Capacité</w:t>
            </w:r>
          </w:p>
        </w:tc>
        <w:tc>
          <w:tcPr>
            <w:tcW w:type="dxa" w:w="1440"/>
          </w:tcPr>
          <w:p>
            <w:r>
              <w:t>Officier de contrôle d'entrée des appareils respiratoires</w:t>
            </w:r>
          </w:p>
        </w:tc>
        <w:tc>
          <w:tcPr>
            <w:tcW w:type="dxa" w:w="1440"/>
          </w:tcPr>
          <w:p>
            <w:r>
              <w:t xml:space="preserve"> Terme désignant un système visant à garantir la sécurité des équipes d'appareils respiratoires.</w:t>
            </w:r>
          </w:p>
        </w:tc>
        <w:tc>
          <w:tcPr>
            <w:tcW w:type="dxa" w:w="1440"/>
          </w:tcPr>
          <w:p>
            <w:r/>
          </w:p>
        </w:tc>
      </w:tr>
      <w:tr>
        <w:tc>
          <w:tcPr>
            <w:tcW w:type="dxa" w:w="1440"/>
          </w:tcPr>
          <w:p>
            <w:r>
              <w:t>HUM/CAPAB/FIR/COMOFF</w:t>
            </w:r>
          </w:p>
        </w:tc>
        <w:tc>
          <w:tcPr>
            <w:tcW w:type="dxa" w:w="1440"/>
          </w:tcPr>
          <w:p>
            <w:r>
              <w:t>Ressources humaines</w:t>
            </w:r>
          </w:p>
        </w:tc>
        <w:tc>
          <w:tcPr>
            <w:tcW w:type="dxa" w:w="1440"/>
          </w:tcPr>
          <w:p>
            <w:r>
              <w:t>Capacité</w:t>
            </w:r>
          </w:p>
        </w:tc>
        <w:tc>
          <w:tcPr>
            <w:tcW w:type="dxa" w:w="1440"/>
          </w:tcPr>
          <w:p>
            <w:r>
              <w:t>Officier des communications</w:t>
            </w:r>
          </w:p>
        </w:tc>
        <w:tc>
          <w:tcPr>
            <w:tcW w:type="dxa" w:w="1440"/>
          </w:tcPr>
          <w:p>
            <w:r>
              <w:t xml:space="preserve"> Terme désignant une personne responsable de garantir une communication radio efficace sur le site de l'incident.</w:t>
            </w:r>
          </w:p>
        </w:tc>
        <w:tc>
          <w:tcPr>
            <w:tcW w:type="dxa" w:w="1440"/>
          </w:tcPr>
          <w:p>
            <w:r/>
          </w:p>
        </w:tc>
      </w:tr>
      <w:tr>
        <w:tc>
          <w:tcPr>
            <w:tcW w:type="dxa" w:w="1440"/>
          </w:tcPr>
          <w:p>
            <w:r>
              <w:t>HUM/CAPAB/FIR/CONOFF</w:t>
            </w:r>
          </w:p>
        </w:tc>
        <w:tc>
          <w:tcPr>
            <w:tcW w:type="dxa" w:w="1440"/>
          </w:tcPr>
          <w:p>
            <w:r>
              <w:t>Ressources humaines</w:t>
            </w:r>
          </w:p>
        </w:tc>
        <w:tc>
          <w:tcPr>
            <w:tcW w:type="dxa" w:w="1440"/>
          </w:tcPr>
          <w:p>
            <w:r>
              <w:t>Capacité</w:t>
            </w:r>
          </w:p>
        </w:tc>
        <w:tc>
          <w:tcPr>
            <w:tcW w:type="dxa" w:w="1440"/>
          </w:tcPr>
          <w:p>
            <w:r>
              <w:t>Officier de contrôle</w:t>
            </w:r>
          </w:p>
        </w:tc>
        <w:tc>
          <w:tcPr>
            <w:tcW w:type="dxa" w:w="1440"/>
          </w:tcPr>
          <w:p>
            <w:r>
              <w:t xml:space="preserve"> Terme désignant une personne responsable de la coordination d'une unité de contrôle ou d'une unité de commandement d'incident sur le site de l'incident.</w:t>
            </w:r>
          </w:p>
        </w:tc>
        <w:tc>
          <w:tcPr>
            <w:tcW w:type="dxa" w:w="1440"/>
          </w:tcPr>
          <w:p>
            <w:r/>
          </w:p>
        </w:tc>
      </w:tr>
      <w:tr>
        <w:tc>
          <w:tcPr>
            <w:tcW w:type="dxa" w:w="1440"/>
          </w:tcPr>
          <w:p>
            <w:r>
              <w:t>HUM/CAPAB/FIR/DECOFF</w:t>
            </w:r>
          </w:p>
        </w:tc>
        <w:tc>
          <w:tcPr>
            <w:tcW w:type="dxa" w:w="1440"/>
          </w:tcPr>
          <w:p>
            <w:r>
              <w:t>Ressources humaines</w:t>
            </w:r>
          </w:p>
        </w:tc>
        <w:tc>
          <w:tcPr>
            <w:tcW w:type="dxa" w:w="1440"/>
          </w:tcPr>
          <w:p>
            <w:r>
              <w:t>Capacité</w:t>
            </w:r>
          </w:p>
        </w:tc>
        <w:tc>
          <w:tcPr>
            <w:tcW w:type="dxa" w:w="1440"/>
          </w:tcPr>
          <w:p>
            <w:r>
              <w:t>Officier de décontamination</w:t>
            </w:r>
          </w:p>
        </w:tc>
        <w:tc>
          <w:tcPr>
            <w:tcW w:type="dxa" w:w="1440"/>
          </w:tcPr>
          <w:p>
            <w:r>
              <w:t xml:space="preserve"> Terme désignant une personne responsable de la gestion du processus de décontamination et des procédures sur le site de l'incident.</w:t>
            </w:r>
          </w:p>
        </w:tc>
        <w:tc>
          <w:tcPr>
            <w:tcW w:type="dxa" w:w="1440"/>
          </w:tcPr>
          <w:p>
            <w:r/>
          </w:p>
        </w:tc>
      </w:tr>
      <w:tr>
        <w:tc>
          <w:tcPr>
            <w:tcW w:type="dxa" w:w="1440"/>
          </w:tcPr>
          <w:p>
            <w:r>
              <w:t>HUM/CAPAB/FIR/FINOFF</w:t>
            </w:r>
          </w:p>
        </w:tc>
        <w:tc>
          <w:tcPr>
            <w:tcW w:type="dxa" w:w="1440"/>
          </w:tcPr>
          <w:p>
            <w:r>
              <w:t>Ressources humaines</w:t>
            </w:r>
          </w:p>
        </w:tc>
        <w:tc>
          <w:tcPr>
            <w:tcW w:type="dxa" w:w="1440"/>
          </w:tcPr>
          <w:p>
            <w:r>
              <w:t>Capacité</w:t>
            </w:r>
          </w:p>
        </w:tc>
        <w:tc>
          <w:tcPr>
            <w:tcW w:type="dxa" w:w="1440"/>
          </w:tcPr>
          <w:p>
            <w:r>
              <w:t>Officier d'enquête incendie</w:t>
            </w:r>
          </w:p>
        </w:tc>
        <w:tc>
          <w:tcPr>
            <w:tcW w:type="dxa" w:w="1440"/>
          </w:tcPr>
          <w:p>
            <w:r>
              <w:t xml:space="preserve"> Terme désignant une personne chargée d'enquêter sur la cause de l'incendie. Cela peut également être désigné sous le nom d'analyste du feu (Pays-Bas).</w:t>
            </w:r>
          </w:p>
        </w:tc>
        <w:tc>
          <w:tcPr>
            <w:tcW w:type="dxa" w:w="1440"/>
          </w:tcPr>
          <w:p>
            <w:r/>
          </w:p>
        </w:tc>
      </w:tr>
      <w:tr>
        <w:tc>
          <w:tcPr>
            <w:tcW w:type="dxa" w:w="1440"/>
          </w:tcPr>
          <w:p>
            <w:r>
              <w:t>HUM/CAPAB/FIR/FOMOFF</w:t>
            </w:r>
          </w:p>
        </w:tc>
        <w:tc>
          <w:tcPr>
            <w:tcW w:type="dxa" w:w="1440"/>
          </w:tcPr>
          <w:p>
            <w:r>
              <w:t>Ressources humaines</w:t>
            </w:r>
          </w:p>
        </w:tc>
        <w:tc>
          <w:tcPr>
            <w:tcW w:type="dxa" w:w="1440"/>
          </w:tcPr>
          <w:p>
            <w:r>
              <w:t>Capacité</w:t>
            </w:r>
          </w:p>
        </w:tc>
        <w:tc>
          <w:tcPr>
            <w:tcW w:type="dxa" w:w="1440"/>
          </w:tcPr>
          <w:p>
            <w:r>
              <w:t>Officier de la mousse</w:t>
            </w:r>
          </w:p>
        </w:tc>
        <w:tc>
          <w:tcPr>
            <w:tcW w:type="dxa" w:w="1440"/>
          </w:tcPr>
          <w:p>
            <w:r>
              <w:t xml:space="preserve"> Terme désignant une personne responsable de garantir des quantités appropriées et suffisantes de mousse pour la lutte contre l'incendie sur le site de l'incident.</w:t>
            </w:r>
          </w:p>
        </w:tc>
        <w:tc>
          <w:tcPr>
            <w:tcW w:type="dxa" w:w="1440"/>
          </w:tcPr>
          <w:p>
            <w:r/>
          </w:p>
        </w:tc>
      </w:tr>
      <w:tr>
        <w:tc>
          <w:tcPr>
            <w:tcW w:type="dxa" w:w="1440"/>
          </w:tcPr>
          <w:p>
            <w:r>
              <w:t>HUM/CAPAB/FIR/HAZOFF</w:t>
            </w:r>
          </w:p>
        </w:tc>
        <w:tc>
          <w:tcPr>
            <w:tcW w:type="dxa" w:w="1440"/>
          </w:tcPr>
          <w:p>
            <w:r>
              <w:t>Ressources humaines</w:t>
            </w:r>
          </w:p>
        </w:tc>
        <w:tc>
          <w:tcPr>
            <w:tcW w:type="dxa" w:w="1440"/>
          </w:tcPr>
          <w:p>
            <w:r>
              <w:t>Capacité</w:t>
            </w:r>
          </w:p>
        </w:tc>
        <w:tc>
          <w:tcPr>
            <w:tcW w:type="dxa" w:w="1440"/>
          </w:tcPr>
          <w:p>
            <w:r>
              <w:t>Officier des matières dangereuses</w:t>
            </w:r>
          </w:p>
        </w:tc>
        <w:tc>
          <w:tcPr>
            <w:tcW w:type="dxa" w:w="1440"/>
          </w:tcPr>
          <w:p>
            <w:r>
              <w:t xml:space="preserve"> Terme désignant une personne responsable de l'évaluation de la nature et du risque pour les intervenants d'urgence et d'autres personnes des matières dangereuses impliquées dans l'incident d'urgence.</w:t>
            </w:r>
          </w:p>
        </w:tc>
        <w:tc>
          <w:tcPr>
            <w:tcW w:type="dxa" w:w="1440"/>
          </w:tcPr>
          <w:p>
            <w:r/>
          </w:p>
        </w:tc>
      </w:tr>
      <w:tr>
        <w:tc>
          <w:tcPr>
            <w:tcW w:type="dxa" w:w="1440"/>
          </w:tcPr>
          <w:p>
            <w:r>
              <w:t>HUM/CAPAB/FIR/INCCOM</w:t>
            </w:r>
          </w:p>
        </w:tc>
        <w:tc>
          <w:tcPr>
            <w:tcW w:type="dxa" w:w="1440"/>
          </w:tcPr>
          <w:p>
            <w:r>
              <w:t>Ressources humaines</w:t>
            </w:r>
          </w:p>
        </w:tc>
        <w:tc>
          <w:tcPr>
            <w:tcW w:type="dxa" w:w="1440"/>
          </w:tcPr>
          <w:p>
            <w:r>
              <w:t>Capacité</w:t>
            </w:r>
          </w:p>
        </w:tc>
        <w:tc>
          <w:tcPr>
            <w:tcW w:type="dxa" w:w="1440"/>
          </w:tcPr>
          <w:p>
            <w:r>
              <w:t>Commandant de l'incident</w:t>
            </w:r>
          </w:p>
        </w:tc>
        <w:tc>
          <w:tcPr>
            <w:tcW w:type="dxa" w:w="1440"/>
          </w:tcPr>
          <w:p>
            <w:r>
              <w:t xml:space="preserve"> Terme désignant une personne ayant la responsabilité globale d'un incident d'urgence. Également connu sous le nom de « OIC » (voir utilisation alternative pour Commandement d'Incident Opérationnel) et COMANDO INCIDETE — Portugal.</w:t>
            </w:r>
          </w:p>
        </w:tc>
        <w:tc>
          <w:tcPr>
            <w:tcW w:type="dxa" w:w="1440"/>
          </w:tcPr>
          <w:p>
            <w:r/>
          </w:p>
        </w:tc>
      </w:tr>
      <w:tr>
        <w:tc>
          <w:tcPr>
            <w:tcW w:type="dxa" w:w="1440"/>
          </w:tcPr>
          <w:p>
            <w:r>
              <w:t>HUM/CAPAB/FIR/LIAOFF</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Terme désignant une personne responsable d'assurer la liaison avec les intervenants d'urgence, avant, après et pendant une urgence.</w:t>
            </w:r>
          </w:p>
        </w:tc>
        <w:tc>
          <w:tcPr>
            <w:tcW w:type="dxa" w:w="1440"/>
          </w:tcPr>
          <w:p>
            <w:r/>
          </w:p>
        </w:tc>
      </w:tr>
      <w:tr>
        <w:tc>
          <w:tcPr>
            <w:tcW w:type="dxa" w:w="1440"/>
          </w:tcPr>
          <w:p>
            <w:r>
              <w:t>HUM/CAPAB/FIR/LOGOFF</w:t>
            </w:r>
          </w:p>
        </w:tc>
        <w:tc>
          <w:tcPr>
            <w:tcW w:type="dxa" w:w="1440"/>
          </w:tcPr>
          <w:p>
            <w:r>
              <w:t>Ressources humaines</w:t>
            </w:r>
          </w:p>
        </w:tc>
        <w:tc>
          <w:tcPr>
            <w:tcW w:type="dxa" w:w="1440"/>
          </w:tcPr>
          <w:p>
            <w:r>
              <w:t>Capacité</w:t>
            </w:r>
          </w:p>
        </w:tc>
        <w:tc>
          <w:tcPr>
            <w:tcW w:type="dxa" w:w="1440"/>
          </w:tcPr>
          <w:p>
            <w:r>
              <w:t>Officier logistique</w:t>
            </w:r>
          </w:p>
        </w:tc>
        <w:tc>
          <w:tcPr>
            <w:tcW w:type="dxa" w:w="1440"/>
          </w:tcPr>
          <w:p>
            <w:r>
              <w:t xml:space="preserve"> Terme désignant une personne responsable de garantir la fourniture de ressources.</w:t>
            </w:r>
          </w:p>
        </w:tc>
        <w:tc>
          <w:tcPr>
            <w:tcW w:type="dxa" w:w="1440"/>
          </w:tcPr>
          <w:p>
            <w:r/>
          </w:p>
        </w:tc>
      </w:tr>
      <w:tr>
        <w:tc>
          <w:tcPr>
            <w:tcW w:type="dxa" w:w="1440"/>
          </w:tcPr>
          <w:p>
            <w:r>
              <w:t>HUM/CAPAB/FIR/MAROFF</w:t>
            </w:r>
          </w:p>
        </w:tc>
        <w:tc>
          <w:tcPr>
            <w:tcW w:type="dxa" w:w="1440"/>
          </w:tcPr>
          <w:p>
            <w:r>
              <w:t>Ressources humaines</w:t>
            </w:r>
          </w:p>
        </w:tc>
        <w:tc>
          <w:tcPr>
            <w:tcW w:type="dxa" w:w="1440"/>
          </w:tcPr>
          <w:p>
            <w:r>
              <w:t>Capacité</w:t>
            </w:r>
          </w:p>
        </w:tc>
        <w:tc>
          <w:tcPr>
            <w:tcW w:type="dxa" w:w="1440"/>
          </w:tcPr>
          <w:p>
            <w:r>
              <w:t>Officier de rassemblement</w:t>
            </w:r>
          </w:p>
        </w:tc>
        <w:tc>
          <w:tcPr>
            <w:tcW w:type="dxa" w:w="1440"/>
          </w:tcPr>
          <w:p>
            <w:r>
              <w:t xml:space="preserve"> Terme désignant une personne responsable de la coordination des ressources arrivant et quittant le site de l'incident.</w:t>
            </w:r>
          </w:p>
        </w:tc>
        <w:tc>
          <w:tcPr>
            <w:tcW w:type="dxa" w:w="1440"/>
          </w:tcPr>
          <w:p>
            <w:r/>
          </w:p>
        </w:tc>
      </w:tr>
      <w:tr>
        <w:tc>
          <w:tcPr>
            <w:tcW w:type="dxa" w:w="1440"/>
          </w:tcPr>
          <w:p>
            <w:r>
              <w:t>HUM/CAPAB/FIR/MEDOFF</w:t>
            </w:r>
          </w:p>
        </w:tc>
        <w:tc>
          <w:tcPr>
            <w:tcW w:type="dxa" w:w="1440"/>
          </w:tcPr>
          <w:p>
            <w:r>
              <w:t>Ressources humaines</w:t>
            </w:r>
          </w:p>
        </w:tc>
        <w:tc>
          <w:tcPr>
            <w:tcW w:type="dxa" w:w="1440"/>
          </w:tcPr>
          <w:p>
            <w:r>
              <w:t>Capacité</w:t>
            </w:r>
          </w:p>
        </w:tc>
        <w:tc>
          <w:tcPr>
            <w:tcW w:type="dxa" w:w="1440"/>
          </w:tcPr>
          <w:p>
            <w:r>
              <w:t>Officier des médias</w:t>
            </w:r>
          </w:p>
        </w:tc>
        <w:tc>
          <w:tcPr>
            <w:tcW w:type="dxa" w:w="1440"/>
          </w:tcPr>
          <w:p>
            <w:r>
              <w:t xml:space="preserve"> Terme désignant une personne responsable de la liaison avec les médias sur le site de l'incident.</w:t>
            </w:r>
          </w:p>
        </w:tc>
        <w:tc>
          <w:tcPr>
            <w:tcW w:type="dxa" w:w="1440"/>
          </w:tcPr>
          <w:p>
            <w:r/>
          </w:p>
        </w:tc>
      </w:tr>
      <w:tr>
        <w:tc>
          <w:tcPr>
            <w:tcW w:type="dxa" w:w="1440"/>
          </w:tcPr>
          <w:p>
            <w:r>
              <w:t>HUM/CAPAB/FIR/OPRCOM</w:t>
            </w:r>
          </w:p>
        </w:tc>
        <w:tc>
          <w:tcPr>
            <w:tcW w:type="dxa" w:w="1440"/>
          </w:tcPr>
          <w:p>
            <w:r>
              <w:t>Ressources humaines</w:t>
            </w:r>
          </w:p>
        </w:tc>
        <w:tc>
          <w:tcPr>
            <w:tcW w:type="dxa" w:w="1440"/>
          </w:tcPr>
          <w:p>
            <w:r>
              <w:t>Capacité</w:t>
            </w:r>
          </w:p>
        </w:tc>
        <w:tc>
          <w:tcPr>
            <w:tcW w:type="dxa" w:w="1440"/>
          </w:tcPr>
          <w:p>
            <w:r>
              <w:t>Commandant des opérations</w:t>
            </w:r>
          </w:p>
        </w:tc>
        <w:tc>
          <w:tcPr>
            <w:tcW w:type="dxa" w:w="1440"/>
          </w:tcPr>
          <w:p>
            <w:r>
              <w:t xml:space="preserve"> Individu responsable de la gestion et du soutien d'un incident au sein d'un environnement de Commandement Opérationnel situé à distance des opérations sur le terrain de l'incident. Le Commandement Opérationnel assure le lien entre les besoins de commandement tactique et les problèmes de commandement stratégique.</w:t>
            </w:r>
          </w:p>
        </w:tc>
        <w:tc>
          <w:tcPr>
            <w:tcW w:type="dxa" w:w="1440"/>
          </w:tcPr>
          <w:p>
            <w:r/>
          </w:p>
        </w:tc>
      </w:tr>
      <w:tr>
        <w:tc>
          <w:tcPr>
            <w:tcW w:type="dxa" w:w="1440"/>
          </w:tcPr>
          <w:p>
            <w:r>
              <w:t>HUM/CAPAB/FIR/SAFOFF</w:t>
            </w:r>
          </w:p>
        </w:tc>
        <w:tc>
          <w:tcPr>
            <w:tcW w:type="dxa" w:w="1440"/>
          </w:tcPr>
          <w:p>
            <w:r>
              <w:t>Ressources humaines</w:t>
            </w:r>
          </w:p>
        </w:tc>
        <w:tc>
          <w:tcPr>
            <w:tcW w:type="dxa" w:w="1440"/>
          </w:tcPr>
          <w:p>
            <w:r>
              <w:t>Capacité</w:t>
            </w:r>
          </w:p>
        </w:tc>
        <w:tc>
          <w:tcPr>
            <w:tcW w:type="dxa" w:w="1440"/>
          </w:tcPr>
          <w:p>
            <w:r>
              <w:t>Officier de sécurité</w:t>
            </w:r>
          </w:p>
        </w:tc>
        <w:tc>
          <w:tcPr>
            <w:tcW w:type="dxa" w:w="1440"/>
          </w:tcPr>
          <w:p>
            <w:r>
              <w:t xml:space="preserve"> Terme désignant une personne responsable de la gestion de la sécurité des intervenants d'urgence sur le site de l'incident. Sécurité sur le site Veilig Werkers (Pays-Bas).</w:t>
            </w:r>
          </w:p>
        </w:tc>
        <w:tc>
          <w:tcPr>
            <w:tcW w:type="dxa" w:w="1440"/>
          </w:tcPr>
          <w:p>
            <w:r/>
          </w:p>
        </w:tc>
      </w:tr>
      <w:tr>
        <w:tc>
          <w:tcPr>
            <w:tcW w:type="dxa" w:w="1440"/>
          </w:tcPr>
          <w:p>
            <w:r>
              <w:t>HUM/CAPAB/FIR/SALOFF</w:t>
            </w:r>
          </w:p>
        </w:tc>
        <w:tc>
          <w:tcPr>
            <w:tcW w:type="dxa" w:w="1440"/>
          </w:tcPr>
          <w:p>
            <w:r>
              <w:t>Ressources humaines</w:t>
            </w:r>
          </w:p>
        </w:tc>
        <w:tc>
          <w:tcPr>
            <w:tcW w:type="dxa" w:w="1440"/>
          </w:tcPr>
          <w:p>
            <w:r>
              <w:t>Capacité</w:t>
            </w:r>
          </w:p>
        </w:tc>
        <w:tc>
          <w:tcPr>
            <w:tcW w:type="dxa" w:w="1440"/>
          </w:tcPr>
          <w:p>
            <w:r>
              <w:t>Officier de sauvetage</w:t>
            </w:r>
          </w:p>
        </w:tc>
        <w:tc>
          <w:tcPr>
            <w:tcW w:type="dxa" w:w="1440"/>
          </w:tcPr>
          <w:p>
            <w:r>
              <w:t xml:space="preserve"> Terme désignant une personne responsable de garantir la protection des biens touchés par l'incident/événement.</w:t>
            </w:r>
          </w:p>
        </w:tc>
        <w:tc>
          <w:tcPr>
            <w:tcW w:type="dxa" w:w="1440"/>
          </w:tcPr>
          <w:p>
            <w:r/>
          </w:p>
        </w:tc>
      </w:tr>
      <w:tr>
        <w:tc>
          <w:tcPr>
            <w:tcW w:type="dxa" w:w="1440"/>
          </w:tcPr>
          <w:p>
            <w:r>
              <w:t>HUM/CAPAB/FIR/SECCOM</w:t>
            </w:r>
          </w:p>
        </w:tc>
        <w:tc>
          <w:tcPr>
            <w:tcW w:type="dxa" w:w="1440"/>
          </w:tcPr>
          <w:p>
            <w:r>
              <w:t>Ressources humaines</w:t>
            </w:r>
          </w:p>
        </w:tc>
        <w:tc>
          <w:tcPr>
            <w:tcW w:type="dxa" w:w="1440"/>
          </w:tcPr>
          <w:p>
            <w:r>
              <w:t>Capacité</w:t>
            </w:r>
          </w:p>
        </w:tc>
        <w:tc>
          <w:tcPr>
            <w:tcW w:type="dxa" w:w="1440"/>
          </w:tcPr>
          <w:p>
            <w:r>
              <w:t>Commandant de secteur</w:t>
            </w:r>
          </w:p>
        </w:tc>
        <w:tc>
          <w:tcPr>
            <w:tcW w:type="dxa" w:w="1440"/>
          </w:tcPr>
          <w:p>
            <w:r>
              <w:t xml:space="preserve"> Terme désignant une personne ayant la responsabilité des opérations de lutte contre l'incendie ou de sauvetage dans une zone géographique particulière du site de l'incident.</w:t>
            </w:r>
          </w:p>
        </w:tc>
        <w:tc>
          <w:tcPr>
            <w:tcW w:type="dxa" w:w="1440"/>
          </w:tcPr>
          <w:p>
            <w:r/>
          </w:p>
        </w:tc>
      </w:tr>
      <w:tr>
        <w:tc>
          <w:tcPr>
            <w:tcW w:type="dxa" w:w="1440"/>
          </w:tcPr>
          <w:p>
            <w:r>
              <w:t>HUM/CAPAB/FIR/STAOFF</w:t>
            </w:r>
          </w:p>
        </w:tc>
        <w:tc>
          <w:tcPr>
            <w:tcW w:type="dxa" w:w="1440"/>
          </w:tcPr>
          <w:p>
            <w:r>
              <w:t>Ressources humaines</w:t>
            </w:r>
          </w:p>
        </w:tc>
        <w:tc>
          <w:tcPr>
            <w:tcW w:type="dxa" w:w="1440"/>
          </w:tcPr>
          <w:p>
            <w:r>
              <w:t>Capacité</w:t>
            </w:r>
          </w:p>
        </w:tc>
        <w:tc>
          <w:tcPr>
            <w:tcW w:type="dxa" w:w="1440"/>
          </w:tcPr>
          <w:p>
            <w:r>
              <w:t>Officier de stabilité</w:t>
            </w:r>
          </w:p>
        </w:tc>
        <w:tc>
          <w:tcPr>
            <w:tcW w:type="dxa" w:w="1440"/>
          </w:tcPr>
          <w:p>
            <w:r>
              <w:t xml:space="preserve"> Individu responsable de la surveillance de la stabilité d'un navire pendant les opérations de lutte contre l'incendie.</w:t>
            </w:r>
          </w:p>
        </w:tc>
        <w:tc>
          <w:tcPr>
            <w:tcW w:type="dxa" w:w="1440"/>
          </w:tcPr>
          <w:p>
            <w:r/>
          </w:p>
        </w:tc>
      </w:tr>
      <w:tr>
        <w:tc>
          <w:tcPr>
            <w:tcW w:type="dxa" w:w="1440"/>
          </w:tcPr>
          <w:p>
            <w:r>
              <w:t>HUM/CAPAB/FIR/STRCOM</w:t>
            </w:r>
          </w:p>
        </w:tc>
        <w:tc>
          <w:tcPr>
            <w:tcW w:type="dxa" w:w="1440"/>
          </w:tcPr>
          <w:p>
            <w:r>
              <w:t>Ressources humaines</w:t>
            </w:r>
          </w:p>
        </w:tc>
        <w:tc>
          <w:tcPr>
            <w:tcW w:type="dxa" w:w="1440"/>
          </w:tcPr>
          <w:p>
            <w:r>
              <w:t>Capacité</w:t>
            </w:r>
          </w:p>
        </w:tc>
        <w:tc>
          <w:tcPr>
            <w:tcW w:type="dxa" w:w="1440"/>
          </w:tcPr>
          <w:p>
            <w:r>
              <w:t>Commandant stratégique</w:t>
            </w:r>
          </w:p>
        </w:tc>
        <w:tc>
          <w:tcPr>
            <w:tcW w:type="dxa" w:w="1440"/>
          </w:tcPr>
          <w:p>
            <w:r>
              <w:t xml:space="preserve"> Terme désignant une personne responsable de la gestion stratégique d'un incident.</w:t>
            </w:r>
          </w:p>
        </w:tc>
        <w:tc>
          <w:tcPr>
            <w:tcW w:type="dxa" w:w="1440"/>
          </w:tcPr>
          <w:p>
            <w:r/>
          </w:p>
        </w:tc>
      </w:tr>
      <w:tr>
        <w:tc>
          <w:tcPr>
            <w:tcW w:type="dxa" w:w="1440"/>
          </w:tcPr>
          <w:p>
            <w:r>
              <w:t>HUM/CAPAB/FIR/TACCOM</w:t>
            </w:r>
          </w:p>
        </w:tc>
        <w:tc>
          <w:tcPr>
            <w:tcW w:type="dxa" w:w="1440"/>
          </w:tcPr>
          <w:p>
            <w:r>
              <w:t>Ressources humaines</w:t>
            </w:r>
          </w:p>
        </w:tc>
        <w:tc>
          <w:tcPr>
            <w:tcW w:type="dxa" w:w="1440"/>
          </w:tcPr>
          <w:p>
            <w:r>
              <w:t>Capacité</w:t>
            </w:r>
          </w:p>
        </w:tc>
        <w:tc>
          <w:tcPr>
            <w:tcW w:type="dxa" w:w="1440"/>
          </w:tcPr>
          <w:p>
            <w:r>
              <w:t>Commandant tactique/sur place</w:t>
            </w:r>
          </w:p>
        </w:tc>
        <w:tc>
          <w:tcPr>
            <w:tcW w:type="dxa" w:w="1440"/>
          </w:tcPr>
          <w:p>
            <w:r>
              <w:t xml:space="preserve"> Terme désignant une personne responsable de la gestion et de la coordination d'un incident dans un environnement tactique sur le site de l'incident.</w:t>
            </w:r>
          </w:p>
        </w:tc>
        <w:tc>
          <w:tcPr>
            <w:tcW w:type="dxa" w:w="1440"/>
          </w:tcPr>
          <w:p>
            <w:r/>
          </w:p>
        </w:tc>
      </w:tr>
      <w:tr>
        <w:tc>
          <w:tcPr>
            <w:tcW w:type="dxa" w:w="1440"/>
          </w:tcPr>
          <w:p>
            <w:r>
              <w:t>HUM/CAPAB/FIR/WATOFF</w:t>
            </w:r>
          </w:p>
        </w:tc>
        <w:tc>
          <w:tcPr>
            <w:tcW w:type="dxa" w:w="1440"/>
          </w:tcPr>
          <w:p>
            <w:r>
              <w:t>Ressources humaines</w:t>
            </w:r>
          </w:p>
        </w:tc>
        <w:tc>
          <w:tcPr>
            <w:tcW w:type="dxa" w:w="1440"/>
          </w:tcPr>
          <w:p>
            <w:r>
              <w:t>Capacité</w:t>
            </w:r>
          </w:p>
        </w:tc>
        <w:tc>
          <w:tcPr>
            <w:tcW w:type="dxa" w:w="1440"/>
          </w:tcPr>
          <w:p>
            <w:r>
              <w:t>Officier de l'eau</w:t>
            </w:r>
          </w:p>
        </w:tc>
        <w:tc>
          <w:tcPr>
            <w:tcW w:type="dxa" w:w="1440"/>
          </w:tcPr>
          <w:p>
            <w:r>
              <w:t xml:space="preserve"> Terme désignant une personne responsable de garantir la fourniture de quantités adéquates d'eau pour la lutte contre l'incendie sur le site de l'incident.</w:t>
            </w:r>
          </w:p>
        </w:tc>
        <w:tc>
          <w:tcPr>
            <w:tcW w:type="dxa" w:w="1440"/>
          </w:tcPr>
          <w:p>
            <w:r/>
          </w:p>
        </w:tc>
      </w:tr>
      <w:tr>
        <w:tc>
          <w:tcPr>
            <w:tcW w:type="dxa" w:w="1440"/>
          </w:tcPr>
          <w:p>
            <w:r>
              <w:t>HUM/CAPAB/MED/ANSPHY</w:t>
            </w:r>
          </w:p>
        </w:tc>
        <w:tc>
          <w:tcPr>
            <w:tcW w:type="dxa" w:w="1440"/>
          </w:tcPr>
          <w:p>
            <w:r>
              <w:t>Ressources humaines</w:t>
            </w:r>
          </w:p>
        </w:tc>
        <w:tc>
          <w:tcPr>
            <w:tcW w:type="dxa" w:w="1440"/>
          </w:tcPr>
          <w:p>
            <w:r>
              <w:t>Capacité</w:t>
            </w:r>
          </w:p>
        </w:tc>
        <w:tc>
          <w:tcPr>
            <w:tcW w:type="dxa" w:w="1440"/>
          </w:tcPr>
          <w:p>
            <w:r>
              <w:t>Médecin anesthésiste</w:t>
            </w:r>
          </w:p>
        </w:tc>
        <w:tc>
          <w:tcPr>
            <w:tcW w:type="dxa" w:w="1440"/>
          </w:tcPr>
          <w:p>
            <w:r>
              <w:t xml:space="preserve"> Une capacité médicale identifiée comme un médecin spécialisé dans l'administration d'un agent provoquant la perte de sensation, avec ou sans perte de conscience.</w:t>
            </w:r>
          </w:p>
        </w:tc>
        <w:tc>
          <w:tcPr>
            <w:tcW w:type="dxa" w:w="1440"/>
          </w:tcPr>
          <w:p>
            <w:r/>
          </w:p>
        </w:tc>
      </w:tr>
      <w:tr>
        <w:tc>
          <w:tcPr>
            <w:tcW w:type="dxa" w:w="1440"/>
          </w:tcPr>
          <w:p>
            <w:r>
              <w:t>HUM/CAPAB/MED/DNTPHY</w:t>
            </w:r>
          </w:p>
        </w:tc>
        <w:tc>
          <w:tcPr>
            <w:tcW w:type="dxa" w:w="1440"/>
          </w:tcPr>
          <w:p>
            <w:r>
              <w:t>Ressources humaines</w:t>
            </w:r>
          </w:p>
        </w:tc>
        <w:tc>
          <w:tcPr>
            <w:tcW w:type="dxa" w:w="1440"/>
          </w:tcPr>
          <w:p>
            <w:r>
              <w:t>Capacité</w:t>
            </w:r>
          </w:p>
        </w:tc>
        <w:tc>
          <w:tcPr>
            <w:tcW w:type="dxa" w:w="1440"/>
          </w:tcPr>
          <w:p>
            <w:r>
              <w:t>Médecin dentiste</w:t>
            </w:r>
          </w:p>
        </w:tc>
        <w:tc>
          <w:tcPr>
            <w:tcW w:type="dxa" w:w="1440"/>
          </w:tcPr>
          <w:p>
            <w:r>
              <w:t xml:space="preserve"> Une capacité médicale identifiée comme un médecin traitant la prévention et le traitement des maladies et des malformations des dents, des gencives et de la cavité buccale, ainsi que l'extraction, la correction et le remplacement des parties cariées, endommagées ou perdues, notamment les opérations de restauration et de couronnement des dents, le redressement des dents et la fabrication de prothèses dentaires artificielles.</w:t>
            </w:r>
          </w:p>
        </w:tc>
        <w:tc>
          <w:tcPr>
            <w:tcW w:type="dxa" w:w="1440"/>
          </w:tcPr>
          <w:p>
            <w:r/>
          </w:p>
        </w:tc>
      </w:tr>
      <w:tr>
        <w:tc>
          <w:tcPr>
            <w:tcW w:type="dxa" w:w="1440"/>
          </w:tcPr>
          <w:p>
            <w:r>
              <w:t>HUM/CAPAB/MED/DOCTOR</w:t>
            </w:r>
          </w:p>
        </w:tc>
        <w:tc>
          <w:tcPr>
            <w:tcW w:type="dxa" w:w="1440"/>
          </w:tcPr>
          <w:p>
            <w:r>
              <w:t>Ressources humaines</w:t>
            </w:r>
          </w:p>
        </w:tc>
        <w:tc>
          <w:tcPr>
            <w:tcW w:type="dxa" w:w="1440"/>
          </w:tcPr>
          <w:p>
            <w:r>
              <w:t>Capacité</w:t>
            </w:r>
          </w:p>
        </w:tc>
        <w:tc>
          <w:tcPr>
            <w:tcW w:type="dxa" w:w="1440"/>
          </w:tcPr>
          <w:p>
            <w:r>
              <w:t>Médecin</w:t>
            </w:r>
          </w:p>
        </w:tc>
        <w:tc>
          <w:tcPr>
            <w:tcW w:type="dxa" w:w="1440"/>
          </w:tcPr>
          <w:p>
            <w:r>
              <w:t xml:space="preserve"> Une personne autorisée à pratiquer la médecine, en tant que médecin, chirurgien ou dentiste.</w:t>
            </w:r>
          </w:p>
        </w:tc>
        <w:tc>
          <w:tcPr>
            <w:tcW w:type="dxa" w:w="1440"/>
          </w:tcPr>
          <w:p>
            <w:r/>
          </w:p>
        </w:tc>
      </w:tr>
      <w:tr>
        <w:tc>
          <w:tcPr>
            <w:tcW w:type="dxa" w:w="1440"/>
          </w:tcPr>
          <w:p>
            <w:r>
              <w:t>HUM/CAPAB/MED/GYNPHY</w:t>
            </w:r>
          </w:p>
        </w:tc>
        <w:tc>
          <w:tcPr>
            <w:tcW w:type="dxa" w:w="1440"/>
          </w:tcPr>
          <w:p>
            <w:r>
              <w:t>Ressources humaines</w:t>
            </w:r>
          </w:p>
        </w:tc>
        <w:tc>
          <w:tcPr>
            <w:tcW w:type="dxa" w:w="1440"/>
          </w:tcPr>
          <w:p>
            <w:r>
              <w:t>Capacité</w:t>
            </w:r>
          </w:p>
        </w:tc>
        <w:tc>
          <w:tcPr>
            <w:tcW w:type="dxa" w:w="1440"/>
          </w:tcPr>
          <w:p>
            <w:r>
              <w:t>Médecin en gynécologie</w:t>
            </w:r>
          </w:p>
        </w:tc>
        <w:tc>
          <w:tcPr>
            <w:tcW w:type="dxa" w:w="1440"/>
          </w:tcPr>
          <w:p>
            <w:r>
              <w:t xml:space="preserve"> Une capacité médicale identifiée comme un médecin spécialisé dans une branche de la médecine qui traite des maladies et des soins physiques de routine du système reproductif des femmes.</w:t>
            </w:r>
          </w:p>
        </w:tc>
        <w:tc>
          <w:tcPr>
            <w:tcW w:type="dxa" w:w="1440"/>
          </w:tcPr>
          <w:p>
            <w:r/>
          </w:p>
        </w:tc>
      </w:tr>
      <w:tr>
        <w:tc>
          <w:tcPr>
            <w:tcW w:type="dxa" w:w="1440"/>
          </w:tcPr>
          <w:p>
            <w:r>
              <w:t>HUM/CAPAB/MED/HDNPHY</w:t>
            </w:r>
          </w:p>
        </w:tc>
        <w:tc>
          <w:tcPr>
            <w:tcW w:type="dxa" w:w="1440"/>
          </w:tcPr>
          <w:p>
            <w:r>
              <w:t>Ressources humaines</w:t>
            </w:r>
          </w:p>
        </w:tc>
        <w:tc>
          <w:tcPr>
            <w:tcW w:type="dxa" w:w="1440"/>
          </w:tcPr>
          <w:p>
            <w:r>
              <w:t>Capacité</w:t>
            </w:r>
          </w:p>
        </w:tc>
        <w:tc>
          <w:tcPr>
            <w:tcW w:type="dxa" w:w="1440"/>
          </w:tcPr>
          <w:p>
            <w:r>
              <w:t>Médecin en tête/cou</w:t>
            </w:r>
          </w:p>
        </w:tc>
        <w:tc>
          <w:tcPr>
            <w:tcW w:type="dxa" w:w="1440"/>
          </w:tcPr>
          <w:p>
            <w:r>
              <w:t xml:space="preserve"> Une capacité médicale identifiée comme un médecin spécialisé en psychologie.</w:t>
            </w:r>
          </w:p>
        </w:tc>
        <w:tc>
          <w:tcPr>
            <w:tcW w:type="dxa" w:w="1440"/>
          </w:tcPr>
          <w:p>
            <w:r/>
          </w:p>
        </w:tc>
      </w:tr>
      <w:tr>
        <w:tc>
          <w:tcPr>
            <w:tcW w:type="dxa" w:w="1440"/>
          </w:tcPr>
          <w:p>
            <w:r>
              <w:t>HUM/CAPAB/MED/INMPHY</w:t>
            </w:r>
          </w:p>
        </w:tc>
        <w:tc>
          <w:tcPr>
            <w:tcW w:type="dxa" w:w="1440"/>
          </w:tcPr>
          <w:p>
            <w:r>
              <w:t>Ressources humaines</w:t>
            </w:r>
          </w:p>
        </w:tc>
        <w:tc>
          <w:tcPr>
            <w:tcW w:type="dxa" w:w="1440"/>
          </w:tcPr>
          <w:p>
            <w:r>
              <w:t>Capacité</w:t>
            </w:r>
          </w:p>
        </w:tc>
        <w:tc>
          <w:tcPr>
            <w:tcW w:type="dxa" w:w="1440"/>
          </w:tcPr>
          <w:p>
            <w:r>
              <w:t>Médecin en médecine interne</w:t>
            </w:r>
          </w:p>
        </w:tc>
        <w:tc>
          <w:tcPr>
            <w:tcW w:type="dxa" w:w="1440"/>
          </w:tcPr>
          <w:p>
            <w:r>
              <w:t xml:space="preserve"> Une capacité médicale identifiée comme un médecin spécialisé en pathologie, qui est l'étude scientifique de la nature des maladies et de leurs causes, processus, développement et conséquences.</w:t>
            </w:r>
          </w:p>
        </w:tc>
        <w:tc>
          <w:tcPr>
            <w:tcW w:type="dxa" w:w="1440"/>
          </w:tcPr>
          <w:p>
            <w:r/>
          </w:p>
        </w:tc>
      </w:tr>
      <w:tr>
        <w:tc>
          <w:tcPr>
            <w:tcW w:type="dxa" w:w="1440"/>
          </w:tcPr>
          <w:p>
            <w:r>
              <w:t>HUM/CAPAB/MED/NURSE</w:t>
            </w:r>
          </w:p>
        </w:tc>
        <w:tc>
          <w:tcPr>
            <w:tcW w:type="dxa" w:w="1440"/>
          </w:tcPr>
          <w:p>
            <w:r>
              <w:t>Ressources humaines</w:t>
            </w:r>
          </w:p>
        </w:tc>
        <w:tc>
          <w:tcPr>
            <w:tcW w:type="dxa" w:w="1440"/>
          </w:tcPr>
          <w:p>
            <w:r>
              <w:t>Capacité</w:t>
            </w:r>
          </w:p>
        </w:tc>
        <w:tc>
          <w:tcPr>
            <w:tcW w:type="dxa" w:w="1440"/>
          </w:tcPr>
          <w:p>
            <w:r>
              <w:t>Infirmier</w:t>
            </w:r>
          </w:p>
        </w:tc>
        <w:tc>
          <w:tcPr>
            <w:tcW w:type="dxa" w:w="1440"/>
          </w:tcPr>
          <w:p>
            <w:r>
              <w:t xml:space="preserve"> Une personne éduquée et formée pour prendre soin des malades ou des infirmes.</w:t>
            </w:r>
          </w:p>
        </w:tc>
        <w:tc>
          <w:tcPr>
            <w:tcW w:type="dxa" w:w="1440"/>
          </w:tcPr>
          <w:p>
            <w:r/>
          </w:p>
        </w:tc>
      </w:tr>
      <w:tr>
        <w:tc>
          <w:tcPr>
            <w:tcW w:type="dxa" w:w="1440"/>
          </w:tcPr>
          <w:p>
            <w:r>
              <w:t>HUM/CAPAB/MED/ORTPHY</w:t>
            </w:r>
          </w:p>
        </w:tc>
        <w:tc>
          <w:tcPr>
            <w:tcW w:type="dxa" w:w="1440"/>
          </w:tcPr>
          <w:p>
            <w:r>
              <w:t>Ressources humaines</w:t>
            </w:r>
          </w:p>
        </w:tc>
        <w:tc>
          <w:tcPr>
            <w:tcW w:type="dxa" w:w="1440"/>
          </w:tcPr>
          <w:p>
            <w:r>
              <w:t>Capacité</w:t>
            </w:r>
          </w:p>
        </w:tc>
        <w:tc>
          <w:tcPr>
            <w:tcW w:type="dxa" w:w="1440"/>
          </w:tcPr>
          <w:p>
            <w:r>
              <w:t>Médecin en orthopédie</w:t>
            </w:r>
          </w:p>
        </w:tc>
        <w:tc>
          <w:tcPr>
            <w:tcW w:type="dxa" w:w="1440"/>
          </w:tcPr>
          <w:p>
            <w:r>
              <w:t xml:space="preserve"> Une capacité médicale identifiée comme un médecin spécialisé dans la correction des déformations ou des troubles fonctionnels du système squelettique, en particulier des extrémités et de la colonne vertébrale, ainsi que des structures associées, telles que les muscles et les ligaments.</w:t>
            </w:r>
          </w:p>
        </w:tc>
        <w:tc>
          <w:tcPr>
            <w:tcW w:type="dxa" w:w="1440"/>
          </w:tcPr>
          <w:p>
            <w:r/>
          </w:p>
        </w:tc>
      </w:tr>
      <w:tr>
        <w:tc>
          <w:tcPr>
            <w:tcW w:type="dxa" w:w="1440"/>
          </w:tcPr>
          <w:p>
            <w:r>
              <w:t>HUM/CAPAB/MED/OTHPHY</w:t>
            </w:r>
          </w:p>
        </w:tc>
        <w:tc>
          <w:tcPr>
            <w:tcW w:type="dxa" w:w="1440"/>
          </w:tcPr>
          <w:p>
            <w:r>
              <w:t>Ressources humaines</w:t>
            </w:r>
          </w:p>
        </w:tc>
        <w:tc>
          <w:tcPr>
            <w:tcW w:type="dxa" w:w="1440"/>
          </w:tcPr>
          <w:p>
            <w:r>
              <w:t>Capacité</w:t>
            </w:r>
          </w:p>
        </w:tc>
        <w:tc>
          <w:tcPr>
            <w:tcW w:type="dxa" w:w="1440"/>
          </w:tcPr>
          <w:p>
            <w:r>
              <w:t>Autre médecin</w:t>
            </w:r>
          </w:p>
        </w:tc>
        <w:tc>
          <w:tcPr>
            <w:tcW w:type="dxa" w:w="1440"/>
          </w:tcPr>
          <w:p>
            <w:r>
              <w:t xml:space="preserve"> Une capacité médicale identifiée comme un médecin spécialisé en chirurgie.</w:t>
            </w:r>
          </w:p>
        </w:tc>
        <w:tc>
          <w:tcPr>
            <w:tcW w:type="dxa" w:w="1440"/>
          </w:tcPr>
          <w:p>
            <w:r/>
          </w:p>
        </w:tc>
      </w:tr>
      <w:tr>
        <w:tc>
          <w:tcPr>
            <w:tcW w:type="dxa" w:w="1440"/>
          </w:tcPr>
          <w:p>
            <w:r>
              <w:t>HUM/CAPAB/MED/PRCPHY</w:t>
            </w:r>
          </w:p>
        </w:tc>
        <w:tc>
          <w:tcPr>
            <w:tcW w:type="dxa" w:w="1440"/>
          </w:tcPr>
          <w:p>
            <w:r>
              <w:t>Ressources humaines</w:t>
            </w:r>
          </w:p>
        </w:tc>
        <w:tc>
          <w:tcPr>
            <w:tcW w:type="dxa" w:w="1440"/>
          </w:tcPr>
          <w:p>
            <w:r>
              <w:t>Capacité</w:t>
            </w:r>
          </w:p>
        </w:tc>
        <w:tc>
          <w:tcPr>
            <w:tcW w:type="dxa" w:w="1440"/>
          </w:tcPr>
          <w:p>
            <w:r>
              <w:t>Médecin de soins primaires</w:t>
            </w:r>
          </w:p>
        </w:tc>
        <w:tc>
          <w:tcPr>
            <w:tcW w:type="dxa" w:w="1440"/>
          </w:tcPr>
          <w:p>
            <w:r>
              <w:t xml:space="preserve"> Personne médicalement formée capable de référer des personnes à des spécialistes selon les besoins au sein du système médical.</w:t>
            </w:r>
          </w:p>
        </w:tc>
        <w:tc>
          <w:tcPr>
            <w:tcW w:type="dxa" w:w="1440"/>
          </w:tcPr>
          <w:p>
            <w:r/>
          </w:p>
        </w:tc>
      </w:tr>
      <w:tr>
        <w:tc>
          <w:tcPr>
            <w:tcW w:type="dxa" w:w="1440"/>
          </w:tcPr>
          <w:p>
            <w:r>
              <w:t>HUM/CAPAB/MED/PSYPHY</w:t>
            </w:r>
          </w:p>
        </w:tc>
        <w:tc>
          <w:tcPr>
            <w:tcW w:type="dxa" w:w="1440"/>
          </w:tcPr>
          <w:p>
            <w:r>
              <w:t>Ressources humaines</w:t>
            </w:r>
          </w:p>
        </w:tc>
        <w:tc>
          <w:tcPr>
            <w:tcW w:type="dxa" w:w="1440"/>
          </w:tcPr>
          <w:p>
            <w:r>
              <w:t>Capacité</w:t>
            </w:r>
          </w:p>
        </w:tc>
        <w:tc>
          <w:tcPr>
            <w:tcW w:type="dxa" w:w="1440"/>
          </w:tcPr>
          <w:p>
            <w:r>
              <w:t>Médecin en psychologie</w:t>
            </w:r>
          </w:p>
        </w:tc>
        <w:tc>
          <w:tcPr>
            <w:tcW w:type="dxa" w:w="1440"/>
          </w:tcPr>
          <w:p>
            <w:r>
              <w:t xml:space="preserve"> Personne formée médicalement dans la science de l'esprit ou des états mentaux et de leurs processus.</w:t>
            </w:r>
          </w:p>
        </w:tc>
        <w:tc>
          <w:tcPr>
            <w:tcW w:type="dxa" w:w="1440"/>
          </w:tcPr>
          <w:p>
            <w:r/>
          </w:p>
        </w:tc>
      </w:tr>
      <w:tr>
        <w:tc>
          <w:tcPr>
            <w:tcW w:type="dxa" w:w="1440"/>
          </w:tcPr>
          <w:p>
            <w:r>
              <w:t>HUM/CAPAB/MED/PTHPHY</w:t>
            </w:r>
          </w:p>
        </w:tc>
        <w:tc>
          <w:tcPr>
            <w:tcW w:type="dxa" w:w="1440"/>
          </w:tcPr>
          <w:p>
            <w:r>
              <w:t>Ressources humaines</w:t>
            </w:r>
          </w:p>
        </w:tc>
        <w:tc>
          <w:tcPr>
            <w:tcW w:type="dxa" w:w="1440"/>
          </w:tcPr>
          <w:p>
            <w:r>
              <w:t>Capacité</w:t>
            </w:r>
          </w:p>
        </w:tc>
        <w:tc>
          <w:tcPr>
            <w:tcW w:type="dxa" w:w="1440"/>
          </w:tcPr>
          <w:p>
            <w:r>
              <w:t>Médecin en pathologie</w:t>
            </w:r>
          </w:p>
        </w:tc>
        <w:tc>
          <w:tcPr>
            <w:tcW w:type="dxa" w:w="1440"/>
          </w:tcPr>
          <w:p>
            <w:r>
              <w:t xml:space="preserve"> Personne formée médicalement dans la science ou l'étude de l'origine, de la nature et du déroulement des maladies.</w:t>
            </w:r>
          </w:p>
        </w:tc>
        <w:tc>
          <w:tcPr>
            <w:tcW w:type="dxa" w:w="1440"/>
          </w:tcPr>
          <w:p>
            <w:r/>
          </w:p>
        </w:tc>
      </w:tr>
      <w:tr>
        <w:tc>
          <w:tcPr>
            <w:tcW w:type="dxa" w:w="1440"/>
          </w:tcPr>
          <w:p>
            <w:r>
              <w:t>HUM/CAPAB/MED/RADPHY</w:t>
            </w:r>
          </w:p>
        </w:tc>
        <w:tc>
          <w:tcPr>
            <w:tcW w:type="dxa" w:w="1440"/>
          </w:tcPr>
          <w:p>
            <w:r>
              <w:t>Ressources humaines</w:t>
            </w:r>
          </w:p>
        </w:tc>
        <w:tc>
          <w:tcPr>
            <w:tcW w:type="dxa" w:w="1440"/>
          </w:tcPr>
          <w:p>
            <w:r>
              <w:t>Capacité</w:t>
            </w:r>
          </w:p>
        </w:tc>
        <w:tc>
          <w:tcPr>
            <w:tcW w:type="dxa" w:w="1440"/>
          </w:tcPr>
          <w:p>
            <w:r>
              <w:t>Médecin en radiologie</w:t>
            </w:r>
          </w:p>
        </w:tc>
        <w:tc>
          <w:tcPr>
            <w:tcW w:type="dxa" w:w="1440"/>
          </w:tcPr>
          <w:p>
            <w:r>
              <w:t xml:space="preserve"> Personne spécialement formée qui prend des radiographies pour l'examen ou la photographie d'organes, d'os, etc.</w:t>
            </w:r>
          </w:p>
        </w:tc>
        <w:tc>
          <w:tcPr>
            <w:tcW w:type="dxa" w:w="1440"/>
          </w:tcPr>
          <w:p>
            <w:r/>
          </w:p>
        </w:tc>
      </w:tr>
      <w:tr>
        <w:tc>
          <w:tcPr>
            <w:tcW w:type="dxa" w:w="1440"/>
          </w:tcPr>
          <w:p>
            <w:r>
              <w:t>HUM/CAPAB/MED/SURPHY</w:t>
            </w:r>
          </w:p>
        </w:tc>
        <w:tc>
          <w:tcPr>
            <w:tcW w:type="dxa" w:w="1440"/>
          </w:tcPr>
          <w:p>
            <w:r>
              <w:t>Ressources humaines</w:t>
            </w:r>
          </w:p>
        </w:tc>
        <w:tc>
          <w:tcPr>
            <w:tcW w:type="dxa" w:w="1440"/>
          </w:tcPr>
          <w:p>
            <w:r>
              <w:t>Capacité</w:t>
            </w:r>
          </w:p>
        </w:tc>
        <w:tc>
          <w:tcPr>
            <w:tcW w:type="dxa" w:w="1440"/>
          </w:tcPr>
          <w:p>
            <w:r>
              <w:t>Médecin en chirurgie</w:t>
            </w:r>
          </w:p>
        </w:tc>
        <w:tc>
          <w:tcPr>
            <w:tcW w:type="dxa" w:w="1440"/>
          </w:tcPr>
          <w:p>
            <w:r>
              <w:t xml:space="preserve"> Médecin spécialement formé qui réalise des opérations.</w:t>
            </w:r>
          </w:p>
        </w:tc>
        <w:tc>
          <w:tcPr>
            <w:tcW w:type="dxa" w:w="1440"/>
          </w:tcPr>
          <w:p>
            <w:r/>
          </w:p>
        </w:tc>
      </w:tr>
      <w:tr>
        <w:tc>
          <w:tcPr>
            <w:tcW w:type="dxa" w:w="1440"/>
          </w:tcPr>
          <w:p>
            <w:r>
              <w:t>HUM/CAPAB/MIL/AUTCDR</w:t>
            </w:r>
          </w:p>
        </w:tc>
        <w:tc>
          <w:tcPr>
            <w:tcW w:type="dxa" w:w="1440"/>
          </w:tcPr>
          <w:p>
            <w:r>
              <w:t>Ressources humaines</w:t>
            </w:r>
          </w:p>
        </w:tc>
        <w:tc>
          <w:tcPr>
            <w:tcW w:type="dxa" w:w="1440"/>
          </w:tcPr>
          <w:p>
            <w:r>
              <w:t>Capacité</w:t>
            </w:r>
          </w:p>
        </w:tc>
        <w:tc>
          <w:tcPr>
            <w:tcW w:type="dxa" w:w="1440"/>
          </w:tcPr>
          <w:p>
            <w:r>
              <w:t>Commandant autorisé</w:t>
            </w:r>
          </w:p>
        </w:tc>
        <w:tc>
          <w:tcPr>
            <w:tcW w:type="dxa" w:w="1440"/>
          </w:tcPr>
          <w:p>
            <w:r>
              <w:t xml:space="preserve"> Une capacité militaire identifiée comme l'officier dûment nommé responsable d'une unité, d'un poste, d'un camp ou d'une opération.</w:t>
            </w:r>
          </w:p>
        </w:tc>
        <w:tc>
          <w:tcPr>
            <w:tcW w:type="dxa" w:w="1440"/>
          </w:tcPr>
          <w:p>
            <w:r/>
          </w:p>
        </w:tc>
      </w:tr>
      <w:tr>
        <w:tc>
          <w:tcPr>
            <w:tcW w:type="dxa" w:w="1440"/>
          </w:tcPr>
          <w:p>
            <w:r>
              <w:t>HUM/CAPAB/MIL/INTOFF</w:t>
            </w:r>
          </w:p>
        </w:tc>
        <w:tc>
          <w:tcPr>
            <w:tcW w:type="dxa" w:w="1440"/>
          </w:tcPr>
          <w:p>
            <w:r>
              <w:t>Ressources humaines</w:t>
            </w:r>
          </w:p>
        </w:tc>
        <w:tc>
          <w:tcPr>
            <w:tcW w:type="dxa" w:w="1440"/>
          </w:tcPr>
          <w:p>
            <w:r>
              <w:t>Capacité</w:t>
            </w:r>
          </w:p>
        </w:tc>
        <w:tc>
          <w:tcPr>
            <w:tcW w:type="dxa" w:w="1440"/>
          </w:tcPr>
          <w:p>
            <w:r>
              <w:t>Officier du renseignement</w:t>
            </w:r>
          </w:p>
        </w:tc>
        <w:tc>
          <w:tcPr>
            <w:tcW w:type="dxa" w:w="1440"/>
          </w:tcPr>
          <w:p>
            <w:r>
              <w:t xml:space="preserve"> Une capacité militaire qui est identifiée comme l'officier responsable des activités liées à la collecte et à l'analyse d'informations sur un ennemi réel ou potentiel.</w:t>
            </w:r>
          </w:p>
        </w:tc>
        <w:tc>
          <w:tcPr>
            <w:tcW w:type="dxa" w:w="1440"/>
          </w:tcPr>
          <w:p>
            <w:r/>
          </w:p>
        </w:tc>
      </w:tr>
      <w:tr>
        <w:tc>
          <w:tcPr>
            <w:tcW w:type="dxa" w:w="1440"/>
          </w:tcPr>
          <w:p>
            <w:r>
              <w:t>HUM/CAPAB/MIL/LIAISN</w:t>
            </w:r>
          </w:p>
        </w:tc>
        <w:tc>
          <w:tcPr>
            <w:tcW w:type="dxa" w:w="1440"/>
          </w:tcPr>
          <w:p>
            <w:r>
              <w:t>Ressources humaines</w:t>
            </w:r>
          </w:p>
        </w:tc>
        <w:tc>
          <w:tcPr>
            <w:tcW w:type="dxa" w:w="1440"/>
          </w:tcPr>
          <w:p>
            <w:r>
              <w:t>Capacité</w:t>
            </w:r>
          </w:p>
        </w:tc>
        <w:tc>
          <w:tcPr>
            <w:tcW w:type="dxa" w:w="1440"/>
          </w:tcPr>
          <w:p>
            <w:r>
              <w:t>Officier de liaison</w:t>
            </w:r>
          </w:p>
        </w:tc>
        <w:tc>
          <w:tcPr>
            <w:tcW w:type="dxa" w:w="1440"/>
          </w:tcPr>
          <w:p>
            <w:r>
              <w:t xml:space="preserve"> Une capacité militaire responsable des tâches de liaison.</w:t>
            </w:r>
          </w:p>
        </w:tc>
        <w:tc>
          <w:tcPr>
            <w:tcW w:type="dxa" w:w="1440"/>
          </w:tcPr>
          <w:p>
            <w:r/>
          </w:p>
        </w:tc>
      </w:tr>
      <w:tr>
        <w:tc>
          <w:tcPr>
            <w:tcW w:type="dxa" w:w="1440"/>
          </w:tcPr>
          <w:p>
            <w:r>
              <w:t>HUM/CAPAB/MIL/OF1</w:t>
            </w:r>
          </w:p>
        </w:tc>
        <w:tc>
          <w:tcPr>
            <w:tcW w:type="dxa" w:w="1440"/>
          </w:tcPr>
          <w:p>
            <w:r>
              <w:t>Ressources humaines</w:t>
            </w:r>
          </w:p>
        </w:tc>
        <w:tc>
          <w:tcPr>
            <w:tcW w:type="dxa" w:w="1440"/>
          </w:tcPr>
          <w:p>
            <w:r>
              <w:t>Capacité</w:t>
            </w:r>
          </w:p>
        </w:tc>
        <w:tc>
          <w:tcPr>
            <w:tcW w:type="dxa" w:w="1440"/>
          </w:tcPr>
          <w:p>
            <w:r>
              <w:t>OF-1</w:t>
            </w:r>
          </w:p>
        </w:tc>
        <w:tc>
          <w:tcPr>
            <w:tcW w:type="dxa" w:w="1440"/>
          </w:tcPr>
          <w:p>
            <w:r>
              <w:t xml:space="preserve"> La spécification d'une capacité militaire comme étant appropriée au grade d'officier de Lieutenant/Second Lieutenant.</w:t>
            </w:r>
          </w:p>
        </w:tc>
        <w:tc>
          <w:tcPr>
            <w:tcW w:type="dxa" w:w="1440"/>
          </w:tcPr>
          <w:p>
            <w:r/>
          </w:p>
        </w:tc>
      </w:tr>
      <w:tr>
        <w:tc>
          <w:tcPr>
            <w:tcW w:type="dxa" w:w="1440"/>
          </w:tcPr>
          <w:p>
            <w:r>
              <w:t>HUM/CAPAB/MIL/OF10</w:t>
            </w:r>
          </w:p>
        </w:tc>
        <w:tc>
          <w:tcPr>
            <w:tcW w:type="dxa" w:w="1440"/>
          </w:tcPr>
          <w:p>
            <w:r>
              <w:t>Ressources humaines</w:t>
            </w:r>
          </w:p>
        </w:tc>
        <w:tc>
          <w:tcPr>
            <w:tcW w:type="dxa" w:w="1440"/>
          </w:tcPr>
          <w:p>
            <w:r>
              <w:t>Capacité</w:t>
            </w:r>
          </w:p>
        </w:tc>
        <w:tc>
          <w:tcPr>
            <w:tcW w:type="dxa" w:w="1440"/>
          </w:tcPr>
          <w:p>
            <w:r>
              <w:t>OF-10</w:t>
            </w:r>
          </w:p>
        </w:tc>
        <w:tc>
          <w:tcPr>
            <w:tcW w:type="dxa" w:w="1440"/>
          </w:tcPr>
          <w:p>
            <w:r>
              <w:t xml:space="preserve"> La spécification d'une capacité militaire comme étant appropriée au grade d'officier de Field Marshal.</w:t>
            </w:r>
          </w:p>
        </w:tc>
        <w:tc>
          <w:tcPr>
            <w:tcW w:type="dxa" w:w="1440"/>
          </w:tcPr>
          <w:p>
            <w:r/>
          </w:p>
        </w:tc>
      </w:tr>
      <w:tr>
        <w:tc>
          <w:tcPr>
            <w:tcW w:type="dxa" w:w="1440"/>
          </w:tcPr>
          <w:p>
            <w:r>
              <w:t>HUM/CAPAB/MIL/OF2</w:t>
            </w:r>
          </w:p>
        </w:tc>
        <w:tc>
          <w:tcPr>
            <w:tcW w:type="dxa" w:w="1440"/>
          </w:tcPr>
          <w:p>
            <w:r>
              <w:t>Ressources humaines</w:t>
            </w:r>
          </w:p>
        </w:tc>
        <w:tc>
          <w:tcPr>
            <w:tcW w:type="dxa" w:w="1440"/>
          </w:tcPr>
          <w:p>
            <w:r>
              <w:t>Capacité</w:t>
            </w:r>
          </w:p>
        </w:tc>
        <w:tc>
          <w:tcPr>
            <w:tcW w:type="dxa" w:w="1440"/>
          </w:tcPr>
          <w:p>
            <w:r>
              <w:t>OF-2</w:t>
            </w:r>
          </w:p>
        </w:tc>
        <w:tc>
          <w:tcPr>
            <w:tcW w:type="dxa" w:w="1440"/>
          </w:tcPr>
          <w:p>
            <w:r>
              <w:t xml:space="preserve"> La spécification d'une capacité militaire comme étant appropriée au grade d'officier de Capitaine.</w:t>
            </w:r>
          </w:p>
        </w:tc>
        <w:tc>
          <w:tcPr>
            <w:tcW w:type="dxa" w:w="1440"/>
          </w:tcPr>
          <w:p>
            <w:r/>
          </w:p>
        </w:tc>
      </w:tr>
      <w:tr>
        <w:tc>
          <w:tcPr>
            <w:tcW w:type="dxa" w:w="1440"/>
          </w:tcPr>
          <w:p>
            <w:r>
              <w:t>HUM/CAPAB/MIL/OF3</w:t>
            </w:r>
          </w:p>
        </w:tc>
        <w:tc>
          <w:tcPr>
            <w:tcW w:type="dxa" w:w="1440"/>
          </w:tcPr>
          <w:p>
            <w:r>
              <w:t>Ressources humaines</w:t>
            </w:r>
          </w:p>
        </w:tc>
        <w:tc>
          <w:tcPr>
            <w:tcW w:type="dxa" w:w="1440"/>
          </w:tcPr>
          <w:p>
            <w:r>
              <w:t>Capacité</w:t>
            </w:r>
          </w:p>
        </w:tc>
        <w:tc>
          <w:tcPr>
            <w:tcW w:type="dxa" w:w="1440"/>
          </w:tcPr>
          <w:p>
            <w:r>
              <w:t>OF-3</w:t>
            </w:r>
          </w:p>
        </w:tc>
        <w:tc>
          <w:tcPr>
            <w:tcW w:type="dxa" w:w="1440"/>
          </w:tcPr>
          <w:p>
            <w:r>
              <w:t xml:space="preserve"> La spécification d'une capacité militaire comme étant appropriée au grade d'officier de Major.</w:t>
            </w:r>
          </w:p>
        </w:tc>
        <w:tc>
          <w:tcPr>
            <w:tcW w:type="dxa" w:w="1440"/>
          </w:tcPr>
          <w:p>
            <w:r/>
          </w:p>
        </w:tc>
      </w:tr>
      <w:tr>
        <w:tc>
          <w:tcPr>
            <w:tcW w:type="dxa" w:w="1440"/>
          </w:tcPr>
          <w:p>
            <w:r>
              <w:t>HUM/CAPAB/MIL/OF4</w:t>
            </w:r>
          </w:p>
        </w:tc>
        <w:tc>
          <w:tcPr>
            <w:tcW w:type="dxa" w:w="1440"/>
          </w:tcPr>
          <w:p>
            <w:r>
              <w:t>Ressources humaines</w:t>
            </w:r>
          </w:p>
        </w:tc>
        <w:tc>
          <w:tcPr>
            <w:tcW w:type="dxa" w:w="1440"/>
          </w:tcPr>
          <w:p>
            <w:r>
              <w:t>Capacité</w:t>
            </w:r>
          </w:p>
        </w:tc>
        <w:tc>
          <w:tcPr>
            <w:tcW w:type="dxa" w:w="1440"/>
          </w:tcPr>
          <w:p>
            <w:r>
              <w:t>OF-4</w:t>
            </w:r>
          </w:p>
        </w:tc>
        <w:tc>
          <w:tcPr>
            <w:tcW w:type="dxa" w:w="1440"/>
          </w:tcPr>
          <w:p>
            <w:r>
              <w:t xml:space="preserve"> La spécification d'une capacité militaire comme étant appropriée au grade d'officier de Lieutenant Colonel.</w:t>
            </w:r>
          </w:p>
        </w:tc>
        <w:tc>
          <w:tcPr>
            <w:tcW w:type="dxa" w:w="1440"/>
          </w:tcPr>
          <w:p>
            <w:r/>
          </w:p>
        </w:tc>
      </w:tr>
      <w:tr>
        <w:tc>
          <w:tcPr>
            <w:tcW w:type="dxa" w:w="1440"/>
          </w:tcPr>
          <w:p>
            <w:r>
              <w:t>HUM/CAPAB/MIL/OF5</w:t>
            </w:r>
          </w:p>
        </w:tc>
        <w:tc>
          <w:tcPr>
            <w:tcW w:type="dxa" w:w="1440"/>
          </w:tcPr>
          <w:p>
            <w:r>
              <w:t>Ressources humaines</w:t>
            </w:r>
          </w:p>
        </w:tc>
        <w:tc>
          <w:tcPr>
            <w:tcW w:type="dxa" w:w="1440"/>
          </w:tcPr>
          <w:p>
            <w:r>
              <w:t>Capacité</w:t>
            </w:r>
          </w:p>
        </w:tc>
        <w:tc>
          <w:tcPr>
            <w:tcW w:type="dxa" w:w="1440"/>
          </w:tcPr>
          <w:p>
            <w:r>
              <w:t>OF-5</w:t>
            </w:r>
          </w:p>
        </w:tc>
        <w:tc>
          <w:tcPr>
            <w:tcW w:type="dxa" w:w="1440"/>
          </w:tcPr>
          <w:p>
            <w:r>
              <w:t xml:space="preserve"> La spécification d'une capacité militaire comme étant appropriée au grade d'officier de Colonel.</w:t>
            </w:r>
          </w:p>
        </w:tc>
        <w:tc>
          <w:tcPr>
            <w:tcW w:type="dxa" w:w="1440"/>
          </w:tcPr>
          <w:p>
            <w:r/>
          </w:p>
        </w:tc>
      </w:tr>
      <w:tr>
        <w:tc>
          <w:tcPr>
            <w:tcW w:type="dxa" w:w="1440"/>
          </w:tcPr>
          <w:p>
            <w:r>
              <w:t>HUM/CAPAB/MIL/OF6</w:t>
            </w:r>
          </w:p>
        </w:tc>
        <w:tc>
          <w:tcPr>
            <w:tcW w:type="dxa" w:w="1440"/>
          </w:tcPr>
          <w:p>
            <w:r>
              <w:t>Ressources humaines</w:t>
            </w:r>
          </w:p>
        </w:tc>
        <w:tc>
          <w:tcPr>
            <w:tcW w:type="dxa" w:w="1440"/>
          </w:tcPr>
          <w:p>
            <w:r>
              <w:t>Capacité</w:t>
            </w:r>
          </w:p>
        </w:tc>
        <w:tc>
          <w:tcPr>
            <w:tcW w:type="dxa" w:w="1440"/>
          </w:tcPr>
          <w:p>
            <w:r>
              <w:t>OF-6</w:t>
            </w:r>
          </w:p>
        </w:tc>
        <w:tc>
          <w:tcPr>
            <w:tcW w:type="dxa" w:w="1440"/>
          </w:tcPr>
          <w:p>
            <w:r>
              <w:t xml:space="preserve"> La spécification d'une capacité militaire comme étant appropriée au grade d'officier de Brigadier.</w:t>
            </w:r>
          </w:p>
        </w:tc>
        <w:tc>
          <w:tcPr>
            <w:tcW w:type="dxa" w:w="1440"/>
          </w:tcPr>
          <w:p>
            <w:r/>
          </w:p>
        </w:tc>
      </w:tr>
      <w:tr>
        <w:tc>
          <w:tcPr>
            <w:tcW w:type="dxa" w:w="1440"/>
          </w:tcPr>
          <w:p>
            <w:r>
              <w:t>HUM/CAPAB/MIL/OF7</w:t>
            </w:r>
          </w:p>
        </w:tc>
        <w:tc>
          <w:tcPr>
            <w:tcW w:type="dxa" w:w="1440"/>
          </w:tcPr>
          <w:p>
            <w:r>
              <w:t>Ressources humaines</w:t>
            </w:r>
          </w:p>
        </w:tc>
        <w:tc>
          <w:tcPr>
            <w:tcW w:type="dxa" w:w="1440"/>
          </w:tcPr>
          <w:p>
            <w:r>
              <w:t>Capacité</w:t>
            </w:r>
          </w:p>
        </w:tc>
        <w:tc>
          <w:tcPr>
            <w:tcW w:type="dxa" w:w="1440"/>
          </w:tcPr>
          <w:p>
            <w:r>
              <w:t>OF-7</w:t>
            </w:r>
          </w:p>
        </w:tc>
        <w:tc>
          <w:tcPr>
            <w:tcW w:type="dxa" w:w="1440"/>
          </w:tcPr>
          <w:p>
            <w:r>
              <w:t xml:space="preserve"> La spécification d'une capacité militaire comme étant appropriée au grade d'officier de Major Général.</w:t>
            </w:r>
          </w:p>
        </w:tc>
        <w:tc>
          <w:tcPr>
            <w:tcW w:type="dxa" w:w="1440"/>
          </w:tcPr>
          <w:p>
            <w:r/>
          </w:p>
        </w:tc>
      </w:tr>
      <w:tr>
        <w:tc>
          <w:tcPr>
            <w:tcW w:type="dxa" w:w="1440"/>
          </w:tcPr>
          <w:p>
            <w:r>
              <w:t>HUM/CAPAB/MIL/OF8</w:t>
            </w:r>
          </w:p>
        </w:tc>
        <w:tc>
          <w:tcPr>
            <w:tcW w:type="dxa" w:w="1440"/>
          </w:tcPr>
          <w:p>
            <w:r>
              <w:t>Ressources humaines</w:t>
            </w:r>
          </w:p>
        </w:tc>
        <w:tc>
          <w:tcPr>
            <w:tcW w:type="dxa" w:w="1440"/>
          </w:tcPr>
          <w:p>
            <w:r>
              <w:t>Capacité</w:t>
            </w:r>
          </w:p>
        </w:tc>
        <w:tc>
          <w:tcPr>
            <w:tcW w:type="dxa" w:w="1440"/>
          </w:tcPr>
          <w:p>
            <w:r>
              <w:t>OF-8</w:t>
            </w:r>
          </w:p>
        </w:tc>
        <w:tc>
          <w:tcPr>
            <w:tcW w:type="dxa" w:w="1440"/>
          </w:tcPr>
          <w:p>
            <w:r>
              <w:t xml:space="preserve"> La spécification d'une capacité militaire comme étant appropriée au grade d'officier de Lieutenant Général.</w:t>
            </w:r>
          </w:p>
        </w:tc>
        <w:tc>
          <w:tcPr>
            <w:tcW w:type="dxa" w:w="1440"/>
          </w:tcPr>
          <w:p>
            <w:r/>
          </w:p>
        </w:tc>
      </w:tr>
      <w:tr>
        <w:tc>
          <w:tcPr>
            <w:tcW w:type="dxa" w:w="1440"/>
          </w:tcPr>
          <w:p>
            <w:r>
              <w:t>HUM/CAPAB/MIL/OF9</w:t>
            </w:r>
          </w:p>
        </w:tc>
        <w:tc>
          <w:tcPr>
            <w:tcW w:type="dxa" w:w="1440"/>
          </w:tcPr>
          <w:p>
            <w:r>
              <w:t>Ressources humaines</w:t>
            </w:r>
          </w:p>
        </w:tc>
        <w:tc>
          <w:tcPr>
            <w:tcW w:type="dxa" w:w="1440"/>
          </w:tcPr>
          <w:p>
            <w:r>
              <w:t>Capacité</w:t>
            </w:r>
          </w:p>
        </w:tc>
        <w:tc>
          <w:tcPr>
            <w:tcW w:type="dxa" w:w="1440"/>
          </w:tcPr>
          <w:p>
            <w:r>
              <w:t>OF-9</w:t>
            </w:r>
          </w:p>
        </w:tc>
        <w:tc>
          <w:tcPr>
            <w:tcW w:type="dxa" w:w="1440"/>
          </w:tcPr>
          <w:p>
            <w:r>
              <w:t xml:space="preserve"> La spécification d'une capacité militaire comme étant appropriée au grade d'officier de Général.</w:t>
            </w:r>
          </w:p>
        </w:tc>
        <w:tc>
          <w:tcPr>
            <w:tcW w:type="dxa" w:w="1440"/>
          </w:tcPr>
          <w:p>
            <w:r/>
          </w:p>
        </w:tc>
      </w:tr>
      <w:tr>
        <w:tc>
          <w:tcPr>
            <w:tcW w:type="dxa" w:w="1440"/>
          </w:tcPr>
          <w:p>
            <w:r>
              <w:t>HUM/CAPAB/MIL/OFFR</w:t>
            </w:r>
          </w:p>
        </w:tc>
        <w:tc>
          <w:tcPr>
            <w:tcW w:type="dxa" w:w="1440"/>
          </w:tcPr>
          <w:p>
            <w:r>
              <w:t>Ressources humaines</w:t>
            </w:r>
          </w:p>
        </w:tc>
        <w:tc>
          <w:tcPr>
            <w:tcW w:type="dxa" w:w="1440"/>
          </w:tcPr>
          <w:p>
            <w:r>
              <w:t>Capacité</w:t>
            </w:r>
          </w:p>
        </w:tc>
        <w:tc>
          <w:tcPr>
            <w:tcW w:type="dxa" w:w="1440"/>
          </w:tcPr>
          <w:p>
            <w:r>
              <w:t>Officier, non spécifié autrement</w:t>
            </w:r>
          </w:p>
        </w:tc>
        <w:tc>
          <w:tcPr>
            <w:tcW w:type="dxa" w:w="1440"/>
          </w:tcPr>
          <w:p>
            <w:r>
              <w:t xml:space="preserve"> La spécification d'une capacité militaire comme étant appropriée pour un individu investi d'une autorité au moyen d'une commission dans les forces armées.</w:t>
            </w:r>
          </w:p>
        </w:tc>
        <w:tc>
          <w:tcPr>
            <w:tcW w:type="dxa" w:w="1440"/>
          </w:tcPr>
          <w:p>
            <w:r/>
          </w:p>
        </w:tc>
      </w:tr>
      <w:tr>
        <w:tc>
          <w:tcPr>
            <w:tcW w:type="dxa" w:w="1440"/>
          </w:tcPr>
          <w:p>
            <w:r>
              <w:t>HUM/CAPAB/MIL/OPSOFF</w:t>
            </w:r>
          </w:p>
        </w:tc>
        <w:tc>
          <w:tcPr>
            <w:tcW w:type="dxa" w:w="1440"/>
          </w:tcPr>
          <w:p>
            <w:r>
              <w:t>Ressources humaines</w:t>
            </w:r>
          </w:p>
        </w:tc>
        <w:tc>
          <w:tcPr>
            <w:tcW w:type="dxa" w:w="1440"/>
          </w:tcPr>
          <w:p>
            <w:r>
              <w:t>Capacité</w:t>
            </w:r>
          </w:p>
        </w:tc>
        <w:tc>
          <w:tcPr>
            <w:tcW w:type="dxa" w:w="1440"/>
          </w:tcPr>
          <w:p>
            <w:r>
              <w:t>Officier des opérations</w:t>
            </w:r>
          </w:p>
        </w:tc>
        <w:tc>
          <w:tcPr>
            <w:tcW w:type="dxa" w:w="1440"/>
          </w:tcPr>
          <w:p>
            <w:r>
              <w:t xml:space="preserve"> Une capacité militaire qui est identifiée comme l'officier responsable des activités liées à la planification et à la direction des opérations militaires.</w:t>
            </w:r>
          </w:p>
        </w:tc>
        <w:tc>
          <w:tcPr>
            <w:tcW w:type="dxa" w:w="1440"/>
          </w:tcPr>
          <w:p>
            <w:r/>
          </w:p>
        </w:tc>
      </w:tr>
      <w:tr>
        <w:tc>
          <w:tcPr>
            <w:tcW w:type="dxa" w:w="1440"/>
          </w:tcPr>
          <w:p>
            <w:r>
              <w:t>HUM/CAPAB/MIL/OR1</w:t>
            </w:r>
          </w:p>
        </w:tc>
        <w:tc>
          <w:tcPr>
            <w:tcW w:type="dxa" w:w="1440"/>
          </w:tcPr>
          <w:p>
            <w:r>
              <w:t>Ressources humaines</w:t>
            </w:r>
          </w:p>
        </w:tc>
        <w:tc>
          <w:tcPr>
            <w:tcW w:type="dxa" w:w="1440"/>
          </w:tcPr>
          <w:p>
            <w:r>
              <w:t>Capacité</w:t>
            </w:r>
          </w:p>
        </w:tc>
        <w:tc>
          <w:tcPr>
            <w:tcW w:type="dxa" w:w="1440"/>
          </w:tcPr>
          <w:p>
            <w:r>
              <w:t>OR-1</w:t>
            </w:r>
          </w:p>
        </w:tc>
        <w:tc>
          <w:tcPr>
            <w:tcW w:type="dxa" w:w="1440"/>
          </w:tcPr>
          <w:p>
            <w:r>
              <w:t xml:space="preserve"> La spécification d'une capacité militaire comme étant appropriée pour le grade de Soldat (Classe 4).</w:t>
            </w:r>
          </w:p>
        </w:tc>
        <w:tc>
          <w:tcPr>
            <w:tcW w:type="dxa" w:w="1440"/>
          </w:tcPr>
          <w:p>
            <w:r/>
          </w:p>
        </w:tc>
      </w:tr>
      <w:tr>
        <w:tc>
          <w:tcPr>
            <w:tcW w:type="dxa" w:w="1440"/>
          </w:tcPr>
          <w:p>
            <w:r>
              <w:t>HUM/CAPAB/MIL/OR2</w:t>
            </w:r>
          </w:p>
        </w:tc>
        <w:tc>
          <w:tcPr>
            <w:tcW w:type="dxa" w:w="1440"/>
          </w:tcPr>
          <w:p>
            <w:r>
              <w:t>Ressources humaines</w:t>
            </w:r>
          </w:p>
        </w:tc>
        <w:tc>
          <w:tcPr>
            <w:tcW w:type="dxa" w:w="1440"/>
          </w:tcPr>
          <w:p>
            <w:r>
              <w:t>Capacité</w:t>
            </w:r>
          </w:p>
        </w:tc>
        <w:tc>
          <w:tcPr>
            <w:tcW w:type="dxa" w:w="1440"/>
          </w:tcPr>
          <w:p>
            <w:r>
              <w:t>OR-2</w:t>
            </w:r>
          </w:p>
        </w:tc>
        <w:tc>
          <w:tcPr>
            <w:tcW w:type="dxa" w:w="1440"/>
          </w:tcPr>
          <w:p>
            <w:r>
              <w:t xml:space="preserve"> La spécification d'une capacité militaire comme étant appropriée pour le grade de Soldat (Classe 1-3).</w:t>
            </w:r>
          </w:p>
        </w:tc>
        <w:tc>
          <w:tcPr>
            <w:tcW w:type="dxa" w:w="1440"/>
          </w:tcPr>
          <w:p>
            <w:r/>
          </w:p>
        </w:tc>
      </w:tr>
      <w:tr>
        <w:tc>
          <w:tcPr>
            <w:tcW w:type="dxa" w:w="1440"/>
          </w:tcPr>
          <w:p>
            <w:r>
              <w:t>HUM/CAPAB/MIL/OR3</w:t>
            </w:r>
          </w:p>
        </w:tc>
        <w:tc>
          <w:tcPr>
            <w:tcW w:type="dxa" w:w="1440"/>
          </w:tcPr>
          <w:p>
            <w:r>
              <w:t>Ressources humaines</w:t>
            </w:r>
          </w:p>
        </w:tc>
        <w:tc>
          <w:tcPr>
            <w:tcW w:type="dxa" w:w="1440"/>
          </w:tcPr>
          <w:p>
            <w:r>
              <w:t>Capacité</w:t>
            </w:r>
          </w:p>
        </w:tc>
        <w:tc>
          <w:tcPr>
            <w:tcW w:type="dxa" w:w="1440"/>
          </w:tcPr>
          <w:p>
            <w:r>
              <w:t>OR-3</w:t>
            </w:r>
          </w:p>
        </w:tc>
        <w:tc>
          <w:tcPr>
            <w:tcW w:type="dxa" w:w="1440"/>
          </w:tcPr>
          <w:p>
            <w:r>
              <w:t xml:space="preserve"> La spécification d'une capacité militaire comme étant appropriée pour le grade de Caporal-chef.</w:t>
            </w:r>
          </w:p>
        </w:tc>
        <w:tc>
          <w:tcPr>
            <w:tcW w:type="dxa" w:w="1440"/>
          </w:tcPr>
          <w:p>
            <w:r/>
          </w:p>
        </w:tc>
      </w:tr>
      <w:tr>
        <w:tc>
          <w:tcPr>
            <w:tcW w:type="dxa" w:w="1440"/>
          </w:tcPr>
          <w:p>
            <w:r>
              <w:t>HUM/CAPAB/MIL/OR4</w:t>
            </w:r>
          </w:p>
        </w:tc>
        <w:tc>
          <w:tcPr>
            <w:tcW w:type="dxa" w:w="1440"/>
          </w:tcPr>
          <w:p>
            <w:r>
              <w:t>Ressources humaines</w:t>
            </w:r>
          </w:p>
        </w:tc>
        <w:tc>
          <w:tcPr>
            <w:tcW w:type="dxa" w:w="1440"/>
          </w:tcPr>
          <w:p>
            <w:r>
              <w:t>Capacité</w:t>
            </w:r>
          </w:p>
        </w:tc>
        <w:tc>
          <w:tcPr>
            <w:tcW w:type="dxa" w:w="1440"/>
          </w:tcPr>
          <w:p>
            <w:r>
              <w:t>OR-4</w:t>
            </w:r>
          </w:p>
        </w:tc>
        <w:tc>
          <w:tcPr>
            <w:tcW w:type="dxa" w:w="1440"/>
          </w:tcPr>
          <w:p>
            <w:r>
              <w:t xml:space="preserve"> La spécification d'une capacité militaire comme étant appropriée pour le grade de Caporal.</w:t>
            </w:r>
          </w:p>
        </w:tc>
        <w:tc>
          <w:tcPr>
            <w:tcW w:type="dxa" w:w="1440"/>
          </w:tcPr>
          <w:p>
            <w:r/>
          </w:p>
        </w:tc>
      </w:tr>
      <w:tr>
        <w:tc>
          <w:tcPr>
            <w:tcW w:type="dxa" w:w="1440"/>
          </w:tcPr>
          <w:p>
            <w:r>
              <w:t>HUM/CAPAB/MIL/OR5</w:t>
            </w:r>
          </w:p>
        </w:tc>
        <w:tc>
          <w:tcPr>
            <w:tcW w:type="dxa" w:w="1440"/>
          </w:tcPr>
          <w:p>
            <w:r>
              <w:t>Ressources humaines</w:t>
            </w:r>
          </w:p>
        </w:tc>
        <w:tc>
          <w:tcPr>
            <w:tcW w:type="dxa" w:w="1440"/>
          </w:tcPr>
          <w:p>
            <w:r>
              <w:t>Capacité</w:t>
            </w:r>
          </w:p>
        </w:tc>
        <w:tc>
          <w:tcPr>
            <w:tcW w:type="dxa" w:w="1440"/>
          </w:tcPr>
          <w:p>
            <w:r>
              <w:t>OR-5</w:t>
            </w:r>
          </w:p>
        </w:tc>
        <w:tc>
          <w:tcPr>
            <w:tcW w:type="dxa" w:w="1440"/>
          </w:tcPr>
          <w:p>
            <w:r>
              <w:t xml:space="preserve"> La spécification d'une capacité militaire comme étant appropriée pour le grade de Sergent (Débutant).</w:t>
            </w:r>
          </w:p>
        </w:tc>
        <w:tc>
          <w:tcPr>
            <w:tcW w:type="dxa" w:w="1440"/>
          </w:tcPr>
          <w:p>
            <w:r/>
          </w:p>
        </w:tc>
      </w:tr>
      <w:tr>
        <w:tc>
          <w:tcPr>
            <w:tcW w:type="dxa" w:w="1440"/>
          </w:tcPr>
          <w:p>
            <w:r>
              <w:t>HUM/CAPAB/MIL/OR6</w:t>
            </w:r>
          </w:p>
        </w:tc>
        <w:tc>
          <w:tcPr>
            <w:tcW w:type="dxa" w:w="1440"/>
          </w:tcPr>
          <w:p>
            <w:r>
              <w:t>Ressources humaines</w:t>
            </w:r>
          </w:p>
        </w:tc>
        <w:tc>
          <w:tcPr>
            <w:tcW w:type="dxa" w:w="1440"/>
          </w:tcPr>
          <w:p>
            <w:r>
              <w:t>Capacité</w:t>
            </w:r>
          </w:p>
        </w:tc>
        <w:tc>
          <w:tcPr>
            <w:tcW w:type="dxa" w:w="1440"/>
          </w:tcPr>
          <w:p>
            <w:r>
              <w:t>OR-6</w:t>
            </w:r>
          </w:p>
        </w:tc>
        <w:tc>
          <w:tcPr>
            <w:tcW w:type="dxa" w:w="1440"/>
          </w:tcPr>
          <w:p>
            <w:r>
              <w:t xml:space="preserve"> La spécification d'une capacité militaire comme étant appropriée pour le grade de Sergent (3 ans d'ancienneté).</w:t>
            </w:r>
          </w:p>
        </w:tc>
        <w:tc>
          <w:tcPr>
            <w:tcW w:type="dxa" w:w="1440"/>
          </w:tcPr>
          <w:p>
            <w:r/>
          </w:p>
        </w:tc>
      </w:tr>
      <w:tr>
        <w:tc>
          <w:tcPr>
            <w:tcW w:type="dxa" w:w="1440"/>
          </w:tcPr>
          <w:p>
            <w:r>
              <w:t>HUM/CAPAB/MIL/OR7</w:t>
            </w:r>
          </w:p>
        </w:tc>
        <w:tc>
          <w:tcPr>
            <w:tcW w:type="dxa" w:w="1440"/>
          </w:tcPr>
          <w:p>
            <w:r>
              <w:t>Ressources humaines</w:t>
            </w:r>
          </w:p>
        </w:tc>
        <w:tc>
          <w:tcPr>
            <w:tcW w:type="dxa" w:w="1440"/>
          </w:tcPr>
          <w:p>
            <w:r>
              <w:t>Capacité</w:t>
            </w:r>
          </w:p>
        </w:tc>
        <w:tc>
          <w:tcPr>
            <w:tcW w:type="dxa" w:w="1440"/>
          </w:tcPr>
          <w:p>
            <w:r>
              <w:t>OR-7</w:t>
            </w:r>
          </w:p>
        </w:tc>
        <w:tc>
          <w:tcPr>
            <w:tcW w:type="dxa" w:w="1440"/>
          </w:tcPr>
          <w:p>
            <w:r>
              <w:t xml:space="preserve"> La spécification d'une capacité militaire comme étant appropriée pour le grade de Sergent-chef.</w:t>
            </w:r>
          </w:p>
        </w:tc>
        <w:tc>
          <w:tcPr>
            <w:tcW w:type="dxa" w:w="1440"/>
          </w:tcPr>
          <w:p>
            <w:r/>
          </w:p>
        </w:tc>
      </w:tr>
      <w:tr>
        <w:tc>
          <w:tcPr>
            <w:tcW w:type="dxa" w:w="1440"/>
          </w:tcPr>
          <w:p>
            <w:r>
              <w:t>HUM/CAPAB/MIL/OR8</w:t>
            </w:r>
          </w:p>
        </w:tc>
        <w:tc>
          <w:tcPr>
            <w:tcW w:type="dxa" w:w="1440"/>
          </w:tcPr>
          <w:p>
            <w:r>
              <w:t>Ressources humaines</w:t>
            </w:r>
          </w:p>
        </w:tc>
        <w:tc>
          <w:tcPr>
            <w:tcW w:type="dxa" w:w="1440"/>
          </w:tcPr>
          <w:p>
            <w:r>
              <w:t>Capacité</w:t>
            </w:r>
          </w:p>
        </w:tc>
        <w:tc>
          <w:tcPr>
            <w:tcW w:type="dxa" w:w="1440"/>
          </w:tcPr>
          <w:p>
            <w:r>
              <w:t>OR-8</w:t>
            </w:r>
          </w:p>
        </w:tc>
        <w:tc>
          <w:tcPr>
            <w:tcW w:type="dxa" w:w="1440"/>
          </w:tcPr>
          <w:p>
            <w:r>
              <w:t xml:space="preserve"> La spécification d'une capacité militaire comme étant appropriée pour le grade d'Adjudant-chef.</w:t>
            </w:r>
          </w:p>
        </w:tc>
        <w:tc>
          <w:tcPr>
            <w:tcW w:type="dxa" w:w="1440"/>
          </w:tcPr>
          <w:p>
            <w:r/>
          </w:p>
        </w:tc>
      </w:tr>
      <w:tr>
        <w:tc>
          <w:tcPr>
            <w:tcW w:type="dxa" w:w="1440"/>
          </w:tcPr>
          <w:p>
            <w:r>
              <w:t>HUM/CAPAB/MIL/OR9</w:t>
            </w:r>
          </w:p>
        </w:tc>
        <w:tc>
          <w:tcPr>
            <w:tcW w:type="dxa" w:w="1440"/>
          </w:tcPr>
          <w:p>
            <w:r>
              <w:t>Ressources humaines</w:t>
            </w:r>
          </w:p>
        </w:tc>
        <w:tc>
          <w:tcPr>
            <w:tcW w:type="dxa" w:w="1440"/>
          </w:tcPr>
          <w:p>
            <w:r>
              <w:t>Capacité</w:t>
            </w:r>
          </w:p>
        </w:tc>
        <w:tc>
          <w:tcPr>
            <w:tcW w:type="dxa" w:w="1440"/>
          </w:tcPr>
          <w:p>
            <w:r>
              <w:t>OR-9</w:t>
            </w:r>
          </w:p>
        </w:tc>
        <w:tc>
          <w:tcPr>
            <w:tcW w:type="dxa" w:w="1440"/>
          </w:tcPr>
          <w:p>
            <w:r>
              <w:t xml:space="preserve"> La spécification d'une capacité militaire comme étant appropriée pour le grade d'Adjudant.</w:t>
            </w:r>
          </w:p>
        </w:tc>
        <w:tc>
          <w:tcPr>
            <w:tcW w:type="dxa" w:w="1440"/>
          </w:tcPr>
          <w:p>
            <w:r/>
          </w:p>
        </w:tc>
      </w:tr>
      <w:tr>
        <w:tc>
          <w:tcPr>
            <w:tcW w:type="dxa" w:w="1440"/>
          </w:tcPr>
          <w:p>
            <w:r>
              <w:t>HUM/CAPAB/MIL/OTHR</w:t>
            </w:r>
          </w:p>
        </w:tc>
        <w:tc>
          <w:tcPr>
            <w:tcW w:type="dxa" w:w="1440"/>
          </w:tcPr>
          <w:p>
            <w:r>
              <w:t>Ressources humaines</w:t>
            </w:r>
          </w:p>
        </w:tc>
        <w:tc>
          <w:tcPr>
            <w:tcW w:type="dxa" w:w="1440"/>
          </w:tcPr>
          <w:p>
            <w:r>
              <w:t>Capacité</w:t>
            </w:r>
          </w:p>
        </w:tc>
        <w:tc>
          <w:tcPr>
            <w:tcW w:type="dxa" w:w="1440"/>
          </w:tcPr>
          <w:p>
            <w:r>
              <w:t>Sous-officiers</w:t>
            </w:r>
          </w:p>
        </w:tc>
        <w:tc>
          <w:tcPr>
            <w:tcW w:type="dxa" w:w="1440"/>
          </w:tcPr>
          <w:p>
            <w:r>
              <w:t xml:space="preserve"> La spécification d'une capacité militaire comme étant appropriée pour un individu qui ne détient pas une commission d'officier dans les forces armées.</w:t>
            </w:r>
          </w:p>
        </w:tc>
        <w:tc>
          <w:tcPr>
            <w:tcW w:type="dxa" w:w="1440"/>
          </w:tcPr>
          <w:p>
            <w:r/>
          </w:p>
        </w:tc>
      </w:tr>
      <w:tr>
        <w:tc>
          <w:tcPr>
            <w:tcW w:type="dxa" w:w="1440"/>
          </w:tcPr>
          <w:p>
            <w:r>
              <w:t>HUM/CAPAB/MIL/POC</w:t>
            </w:r>
          </w:p>
        </w:tc>
        <w:tc>
          <w:tcPr>
            <w:tcW w:type="dxa" w:w="1440"/>
          </w:tcPr>
          <w:p>
            <w:r>
              <w:t>Ressources humaines</w:t>
            </w:r>
          </w:p>
        </w:tc>
        <w:tc>
          <w:tcPr>
            <w:tcW w:type="dxa" w:w="1440"/>
          </w:tcPr>
          <w:p>
            <w:r>
              <w:t>Capacité</w:t>
            </w:r>
          </w:p>
        </w:tc>
        <w:tc>
          <w:tcPr>
            <w:tcW w:type="dxa" w:w="1440"/>
          </w:tcPr>
          <w:p>
            <w:r>
              <w:t>Point de contact</w:t>
            </w:r>
          </w:p>
        </w:tc>
        <w:tc>
          <w:tcPr>
            <w:tcW w:type="dxa" w:w="1440"/>
          </w:tcPr>
          <w:p>
            <w:r>
              <w:t xml:space="preserve"> Une capacité militaire responsable de coordonner les détails pour chaque élément de support requis.</w:t>
            </w:r>
          </w:p>
        </w:tc>
        <w:tc>
          <w:tcPr>
            <w:tcW w:type="dxa" w:w="1440"/>
          </w:tcPr>
          <w:p>
            <w:r/>
          </w:p>
        </w:tc>
      </w:tr>
      <w:tr>
        <w:tc>
          <w:tcPr>
            <w:tcW w:type="dxa" w:w="1440"/>
          </w:tcPr>
          <w:p>
            <w:r>
              <w:t>HUM/CAPAB/POL/BMBOFF</w:t>
            </w:r>
          </w:p>
        </w:tc>
        <w:tc>
          <w:tcPr>
            <w:tcW w:type="dxa" w:w="1440"/>
          </w:tcPr>
          <w:p>
            <w:r>
              <w:t>Ressources humaines</w:t>
            </w:r>
          </w:p>
        </w:tc>
        <w:tc>
          <w:tcPr>
            <w:tcW w:type="dxa" w:w="1440"/>
          </w:tcPr>
          <w:p>
            <w:r>
              <w:t>Capacité</w:t>
            </w:r>
          </w:p>
        </w:tc>
        <w:tc>
          <w:tcPr>
            <w:tcW w:type="dxa" w:w="1440"/>
          </w:tcPr>
          <w:p>
            <w:r>
              <w:t>Officier de déminage</w:t>
            </w:r>
          </w:p>
        </w:tc>
        <w:tc>
          <w:tcPr>
            <w:tcW w:type="dxa" w:w="1440"/>
          </w:tcPr>
          <w:p>
            <w:r>
              <w:t xml:space="preserve"> Il devrait s'agir d'une unité spécialisée.</w:t>
            </w:r>
          </w:p>
        </w:tc>
        <w:tc>
          <w:tcPr>
            <w:tcW w:type="dxa" w:w="1440"/>
          </w:tcPr>
          <w:p>
            <w:r/>
          </w:p>
        </w:tc>
      </w:tr>
      <w:tr>
        <w:tc>
          <w:tcPr>
            <w:tcW w:type="dxa" w:w="1440"/>
          </w:tcPr>
          <w:p>
            <w:r>
              <w:t>HUM/CAPAB/POL/CASOFF</w:t>
            </w:r>
          </w:p>
        </w:tc>
        <w:tc>
          <w:tcPr>
            <w:tcW w:type="dxa" w:w="1440"/>
          </w:tcPr>
          <w:p>
            <w:r>
              <w:t>Ressources humaines</w:t>
            </w:r>
          </w:p>
        </w:tc>
        <w:tc>
          <w:tcPr>
            <w:tcW w:type="dxa" w:w="1440"/>
          </w:tcPr>
          <w:p>
            <w:r>
              <w:t>Capacité</w:t>
            </w:r>
          </w:p>
        </w:tc>
        <w:tc>
          <w:tcPr>
            <w:tcW w:type="dxa" w:w="1440"/>
          </w:tcPr>
          <w:p>
            <w:r>
              <w:t>Officier du Bureau des Victimes</w:t>
            </w:r>
          </w:p>
        </w:tc>
        <w:tc>
          <w:tcPr>
            <w:tcW w:type="dxa" w:w="1440"/>
          </w:tcPr>
          <w:p>
            <w:r>
              <w:t xml:space="preserve"> Officier du Bureau des Victimes</w:t>
            </w:r>
          </w:p>
        </w:tc>
        <w:tc>
          <w:tcPr>
            <w:tcW w:type="dxa" w:w="1440"/>
          </w:tcPr>
          <w:p>
            <w:r/>
          </w:p>
        </w:tc>
      </w:tr>
      <w:tr>
        <w:tc>
          <w:tcPr>
            <w:tcW w:type="dxa" w:w="1440"/>
          </w:tcPr>
          <w:p>
            <w:r>
              <w:t>HUM/CAPAB/POL/COFF</w:t>
            </w:r>
          </w:p>
        </w:tc>
        <w:tc>
          <w:tcPr>
            <w:tcW w:type="dxa" w:w="1440"/>
          </w:tcPr>
          <w:p>
            <w:r>
              <w:t>Ressources humaines</w:t>
            </w:r>
          </w:p>
        </w:tc>
        <w:tc>
          <w:tcPr>
            <w:tcW w:type="dxa" w:w="1440"/>
          </w:tcPr>
          <w:p>
            <w:r>
              <w:t>Capacité</w:t>
            </w:r>
          </w:p>
        </w:tc>
        <w:tc>
          <w:tcPr>
            <w:tcW w:type="dxa" w:w="1440"/>
          </w:tcPr>
          <w:p>
            <w:r>
              <w:t>Officier du Cordon</w:t>
            </w:r>
          </w:p>
        </w:tc>
        <w:tc>
          <w:tcPr>
            <w:tcW w:type="dxa" w:w="1440"/>
          </w:tcPr>
          <w:p>
            <w:r>
              <w:t xml:space="preserve"> Veille à ce que le public en général et les médias ne franchissent pas la ligne de cordon.</w:t>
            </w:r>
          </w:p>
        </w:tc>
        <w:tc>
          <w:tcPr>
            <w:tcW w:type="dxa" w:w="1440"/>
          </w:tcPr>
          <w:p>
            <w:r/>
          </w:p>
        </w:tc>
      </w:tr>
      <w:tr>
        <w:tc>
          <w:tcPr>
            <w:tcW w:type="dxa" w:w="1440"/>
          </w:tcPr>
          <w:p>
            <w:r>
              <w:t>HUM/CAPAB/POL/DETCTV</w:t>
            </w:r>
          </w:p>
        </w:tc>
        <w:tc>
          <w:tcPr>
            <w:tcW w:type="dxa" w:w="1440"/>
          </w:tcPr>
          <w:p>
            <w:r>
              <w:t>Ressources humaines</w:t>
            </w:r>
          </w:p>
        </w:tc>
        <w:tc>
          <w:tcPr>
            <w:tcW w:type="dxa" w:w="1440"/>
          </w:tcPr>
          <w:p>
            <w:r>
              <w:t>Capacité</w:t>
            </w:r>
          </w:p>
        </w:tc>
        <w:tc>
          <w:tcPr>
            <w:tcW w:type="dxa" w:w="1440"/>
          </w:tcPr>
          <w:p>
            <w:r>
              <w:t>Détective</w:t>
            </w:r>
          </w:p>
        </w:tc>
        <w:tc>
          <w:tcPr>
            <w:tcW w:type="dxa" w:w="1440"/>
          </w:tcPr>
          <w:p>
            <w:r>
              <w:t xml:space="preserve"> Personne en charge des enquêtes.</w:t>
            </w:r>
          </w:p>
        </w:tc>
        <w:tc>
          <w:tcPr>
            <w:tcW w:type="dxa" w:w="1440"/>
          </w:tcPr>
          <w:p>
            <w:r/>
          </w:p>
        </w:tc>
      </w:tr>
      <w:tr>
        <w:tc>
          <w:tcPr>
            <w:tcW w:type="dxa" w:w="1440"/>
          </w:tcPr>
          <w:p>
            <w:r>
              <w:t>HUM/CAPAB/POL/DIVER</w:t>
            </w:r>
          </w:p>
        </w:tc>
        <w:tc>
          <w:tcPr>
            <w:tcW w:type="dxa" w:w="1440"/>
          </w:tcPr>
          <w:p>
            <w:r>
              <w:t>Ressources humaines</w:t>
            </w:r>
          </w:p>
        </w:tc>
        <w:tc>
          <w:tcPr>
            <w:tcW w:type="dxa" w:w="1440"/>
          </w:tcPr>
          <w:p>
            <w:r>
              <w:t>Capacité</w:t>
            </w:r>
          </w:p>
        </w:tc>
        <w:tc>
          <w:tcPr>
            <w:tcW w:type="dxa" w:w="1440"/>
          </w:tcPr>
          <w:p>
            <w:r>
              <w:t>Plongeur de la police</w:t>
            </w:r>
          </w:p>
        </w:tc>
        <w:tc>
          <w:tcPr>
            <w:tcW w:type="dxa" w:w="1440"/>
          </w:tcPr>
          <w:p>
            <w:r>
              <w:t xml:space="preserve"> Effectue des opérations de recherche et de récupération dans le but de récupérer des corps/objets immergés dans l'eau.</w:t>
            </w:r>
          </w:p>
        </w:tc>
        <w:tc>
          <w:tcPr>
            <w:tcW w:type="dxa" w:w="1440"/>
          </w:tcPr>
          <w:p>
            <w:r/>
          </w:p>
        </w:tc>
      </w:tr>
      <w:tr>
        <w:tc>
          <w:tcPr>
            <w:tcW w:type="dxa" w:w="1440"/>
          </w:tcPr>
          <w:p>
            <w:r>
              <w:t>HUM/CAPAB/POL/MOM</w:t>
            </w:r>
          </w:p>
        </w:tc>
        <w:tc>
          <w:tcPr>
            <w:tcW w:type="dxa" w:w="1440"/>
          </w:tcPr>
          <w:p>
            <w:r>
              <w:t>Ressources humaines</w:t>
            </w:r>
          </w:p>
        </w:tc>
        <w:tc>
          <w:tcPr>
            <w:tcW w:type="dxa" w:w="1440"/>
          </w:tcPr>
          <w:p>
            <w:r>
              <w:t>Capacité</w:t>
            </w:r>
          </w:p>
        </w:tc>
        <w:tc>
          <w:tcPr>
            <w:tcW w:type="dxa" w:w="1440"/>
          </w:tcPr>
          <w:p>
            <w:r>
              <w:t>Responsable des Opérations Mortuaires</w:t>
            </w:r>
          </w:p>
        </w:tc>
        <w:tc>
          <w:tcPr>
            <w:tcW w:type="dxa" w:w="1440"/>
          </w:tcPr>
          <w:p>
            <w:r>
              <w:t xml:space="preserve"> En charge des équipes de la morgue et sera déployé dans la zone "humide" de la morgue. Cette personne assurera la liaison entre l'Officier de Documentation de la Morgue et le médecin légiste en chef tout en veillant à ce que la politique de procédure de la morgue décidée soit mise en œuvre. Le Responsable des Opérations Mortuaires supervisera la collecte de toutes les données, échantillons et biens personnels saisis sur les défunts ou les restes, en veillant à ce que la documentation concernant chaque corps/partie de corps traitée soit compilée avec précision et soumise à l'Officier de Documentation de la Morgue.</w:t>
            </w:r>
          </w:p>
        </w:tc>
        <w:tc>
          <w:tcPr>
            <w:tcW w:type="dxa" w:w="1440"/>
          </w:tcPr>
          <w:p>
            <w:r/>
          </w:p>
        </w:tc>
      </w:tr>
      <w:tr>
        <w:tc>
          <w:tcPr>
            <w:tcW w:type="dxa" w:w="1440"/>
          </w:tcPr>
          <w:p>
            <w:r>
              <w:t>HUM/CAPAB/POL/PIO</w:t>
            </w:r>
          </w:p>
        </w:tc>
        <w:tc>
          <w:tcPr>
            <w:tcW w:type="dxa" w:w="1440"/>
          </w:tcPr>
          <w:p>
            <w:r>
              <w:t>Ressources humaines</w:t>
            </w:r>
          </w:p>
        </w:tc>
        <w:tc>
          <w:tcPr>
            <w:tcW w:type="dxa" w:w="1440"/>
          </w:tcPr>
          <w:p>
            <w:r>
              <w:t>Capacité</w:t>
            </w:r>
          </w:p>
        </w:tc>
        <w:tc>
          <w:tcPr>
            <w:tcW w:type="dxa" w:w="1440"/>
          </w:tcPr>
          <w:p>
            <w:r>
              <w:t>Officier de Police d'Incident</w:t>
            </w:r>
          </w:p>
        </w:tc>
        <w:tc>
          <w:tcPr>
            <w:tcW w:type="dxa" w:w="1440"/>
          </w:tcPr>
          <w:p>
            <w:r>
              <w:t xml:space="preserve"> Commandant Silver ou sur le terrain, responsable des décisions au niveau tactique. [Extrait du Manuel de Procédure des Grands Incidents, 7ème édition, publié en 2007 par le London Emergency Services Liaison Panel (LESLP).]</w:t>
            </w:r>
          </w:p>
        </w:tc>
        <w:tc>
          <w:tcPr>
            <w:tcW w:type="dxa" w:w="1440"/>
          </w:tcPr>
          <w:p>
            <w:r/>
          </w:p>
        </w:tc>
      </w:tr>
      <w:tr>
        <w:tc>
          <w:tcPr>
            <w:tcW w:type="dxa" w:w="1440"/>
          </w:tcPr>
          <w:p>
            <w:r>
              <w:t>HUM/CAPAB/POL/PMR</w:t>
            </w:r>
          </w:p>
        </w:tc>
        <w:tc>
          <w:tcPr>
            <w:tcW w:type="dxa" w:w="1440"/>
          </w:tcPr>
          <w:p>
            <w:r>
              <w:t>Ressources humaines</w:t>
            </w:r>
          </w:p>
        </w:tc>
        <w:tc>
          <w:tcPr>
            <w:tcW w:type="dxa" w:w="1440"/>
          </w:tcPr>
          <w:p>
            <w:r>
              <w:t>Capacité</w:t>
            </w:r>
          </w:p>
        </w:tc>
        <w:tc>
          <w:tcPr>
            <w:tcW w:type="dxa" w:w="1440"/>
          </w:tcPr>
          <w:p>
            <w:r>
              <w:t>Représentant Médias de la Police</w:t>
            </w:r>
          </w:p>
        </w:tc>
        <w:tc>
          <w:tcPr>
            <w:tcW w:type="dxa" w:w="1440"/>
          </w:tcPr>
          <w:p>
            <w:r>
              <w:t xml:space="preserve"> Désigné par le commandant de l'incident général pour être responsable de la diffusion d'informations au nom de la police. [Extrait du Manuel de Procédure des Grands Incidents, 7ème édition, publié en 2007 par le London Emergency Services Liaison Panel (LESLP).]</w:t>
            </w:r>
          </w:p>
        </w:tc>
        <w:tc>
          <w:tcPr>
            <w:tcW w:type="dxa" w:w="1440"/>
          </w:tcPr>
          <w:p>
            <w:r/>
          </w:p>
        </w:tc>
      </w:tr>
      <w:tr>
        <w:tc>
          <w:tcPr>
            <w:tcW w:type="dxa" w:w="1440"/>
          </w:tcPr>
          <w:p>
            <w:r>
              <w:t>HUM/CAPAB/POL/RDINV</w:t>
            </w:r>
          </w:p>
        </w:tc>
        <w:tc>
          <w:tcPr>
            <w:tcW w:type="dxa" w:w="1440"/>
          </w:tcPr>
          <w:p>
            <w:r>
              <w:t>Ressources humaines</w:t>
            </w:r>
          </w:p>
        </w:tc>
        <w:tc>
          <w:tcPr>
            <w:tcW w:type="dxa" w:w="1440"/>
          </w:tcPr>
          <w:p>
            <w:r>
              <w:t>Capacité</w:t>
            </w:r>
          </w:p>
        </w:tc>
        <w:tc>
          <w:tcPr>
            <w:tcW w:type="dxa" w:w="1440"/>
          </w:tcPr>
          <w:p>
            <w:r>
              <w:t>Enquêteur d'Accidents Routiers</w:t>
            </w:r>
          </w:p>
        </w:tc>
        <w:tc>
          <w:tcPr>
            <w:tcW w:type="dxa" w:w="1440"/>
          </w:tcPr>
          <w:p>
            <w:r>
              <w:t xml:space="preserve"> Effectue des enquêtes détaillées sur les accidents de la route.</w:t>
            </w:r>
          </w:p>
        </w:tc>
        <w:tc>
          <w:tcPr>
            <w:tcW w:type="dxa" w:w="1440"/>
          </w:tcPr>
          <w:p>
            <w:r/>
          </w:p>
        </w:tc>
      </w:tr>
      <w:tr>
        <w:tc>
          <w:tcPr>
            <w:tcW w:type="dxa" w:w="1440"/>
          </w:tcPr>
          <w:p>
            <w:r>
              <w:t>HUM/CAPAB/POL/SCO</w:t>
            </w:r>
          </w:p>
        </w:tc>
        <w:tc>
          <w:tcPr>
            <w:tcW w:type="dxa" w:w="1440"/>
          </w:tcPr>
          <w:p>
            <w:r>
              <w:t>Ressources humaines</w:t>
            </w:r>
          </w:p>
        </w:tc>
        <w:tc>
          <w:tcPr>
            <w:tcW w:type="dxa" w:w="1440"/>
          </w:tcPr>
          <w:p>
            <w:r>
              <w:t>Capacité</w:t>
            </w:r>
          </w:p>
        </w:tc>
        <w:tc>
          <w:tcPr>
            <w:tcW w:type="dxa" w:w="1440"/>
          </w:tcPr>
          <w:p>
            <w:r>
              <w:t>Officier de la Scène de Crime</w:t>
            </w:r>
          </w:p>
        </w:tc>
        <w:tc>
          <w:tcPr>
            <w:tcW w:type="dxa" w:w="1440"/>
          </w:tcPr>
          <w:p>
            <w:r>
              <w:t xml:space="preserve"> Se rend sur les lieux du crime pour collecter des preuves.</w:t>
            </w:r>
          </w:p>
        </w:tc>
        <w:tc>
          <w:tcPr>
            <w:tcW w:type="dxa" w:w="1440"/>
          </w:tcPr>
          <w:p>
            <w:r/>
          </w:p>
        </w:tc>
      </w:tr>
      <w:tr>
        <w:tc>
          <w:tcPr>
            <w:tcW w:type="dxa" w:w="1440"/>
          </w:tcPr>
          <w:p>
            <w:r>
              <w:t>HUM/CAPAB/POL/SIO</w:t>
            </w:r>
          </w:p>
        </w:tc>
        <w:tc>
          <w:tcPr>
            <w:tcW w:type="dxa" w:w="1440"/>
          </w:tcPr>
          <w:p>
            <w:r>
              <w:t>Ressources humaines</w:t>
            </w:r>
          </w:p>
        </w:tc>
        <w:tc>
          <w:tcPr>
            <w:tcW w:type="dxa" w:w="1440"/>
          </w:tcPr>
          <w:p>
            <w:r>
              <w:t>Capacité</w:t>
            </w:r>
          </w:p>
        </w:tc>
        <w:tc>
          <w:tcPr>
            <w:tcW w:type="dxa" w:w="1440"/>
          </w:tcPr>
          <w:p>
            <w:r>
              <w:t>Officier Principal des Enquêtes</w:t>
            </w:r>
          </w:p>
        </w:tc>
        <w:tc>
          <w:tcPr>
            <w:tcW w:type="dxa" w:w="1440"/>
          </w:tcPr>
          <w:p>
            <w:r>
              <w:t xml:space="preserve"> Officier de police supérieur chargé par Gold de prendre en charge tous les aspects de l'enquête policière. [Extrait du Manuel de Procédure des Grands Incidents, 7ème édition, publié en 2007 par le London Emergency Services Liaison Panel (LESLP).]</w:t>
            </w:r>
          </w:p>
        </w:tc>
        <w:tc>
          <w:tcPr>
            <w:tcW w:type="dxa" w:w="1440"/>
          </w:tcPr>
          <w:p>
            <w:r/>
          </w:p>
        </w:tc>
      </w:tr>
      <w:tr>
        <w:tc>
          <w:tcPr>
            <w:tcW w:type="dxa" w:w="1440"/>
          </w:tcPr>
          <w:p>
            <w:r>
              <w:t>HUM/CAPAB/POL/STTTK</w:t>
            </w:r>
          </w:p>
        </w:tc>
        <w:tc>
          <w:tcPr>
            <w:tcW w:type="dxa" w:w="1440"/>
          </w:tcPr>
          <w:p>
            <w:r>
              <w:t>Ressources humaines</w:t>
            </w:r>
          </w:p>
        </w:tc>
        <w:tc>
          <w:tcPr>
            <w:tcW w:type="dxa" w:w="1440"/>
          </w:tcPr>
          <w:p>
            <w:r>
              <w:t>Capacité</w:t>
            </w:r>
          </w:p>
        </w:tc>
        <w:tc>
          <w:tcPr>
            <w:tcW w:type="dxa" w:w="1440"/>
          </w:tcPr>
          <w:p>
            <w:r>
              <w:t>Preneur de Déclarations</w:t>
            </w:r>
          </w:p>
        </w:tc>
        <w:tc>
          <w:tcPr>
            <w:tcW w:type="dxa" w:w="1440"/>
          </w:tcPr>
          <w:p>
            <w:r>
              <w:t xml:space="preserve"> L'officier qui interroge les témoins et enregistre leurs déclarations.</w:t>
            </w:r>
          </w:p>
        </w:tc>
        <w:tc>
          <w:tcPr>
            <w:tcW w:type="dxa" w:w="1440"/>
          </w:tcPr>
          <w:p>
            <w:r/>
          </w:p>
        </w:tc>
      </w:tr>
      <w:tr>
        <w:tc>
          <w:tcPr>
            <w:tcW w:type="dxa" w:w="1440"/>
          </w:tcPr>
          <w:p>
            <w:r>
              <w:t>HUM/CAPAB/TRP/AIRFW</w:t>
            </w:r>
          </w:p>
        </w:tc>
        <w:tc>
          <w:tcPr>
            <w:tcW w:type="dxa" w:w="1440"/>
          </w:tcPr>
          <w:p>
            <w:r>
              <w:t>Ressources humaines</w:t>
            </w:r>
          </w:p>
        </w:tc>
        <w:tc>
          <w:tcPr>
            <w:tcW w:type="dxa" w:w="1440"/>
          </w:tcPr>
          <w:p>
            <w:r>
              <w:t>Capacité</w:t>
            </w:r>
          </w:p>
        </w:tc>
        <w:tc>
          <w:tcPr>
            <w:tcW w:type="dxa" w:w="1440"/>
          </w:tcPr>
          <w:p>
            <w:r>
              <w:t>Air, aile fixe</w:t>
            </w:r>
          </w:p>
        </w:tc>
        <w:tc>
          <w:tcPr>
            <w:tcW w:type="dxa" w:w="1440"/>
          </w:tcPr>
          <w:p>
            <w:r>
              <w:t xml:space="preserve"> La capacité de piloter un avion.</w:t>
            </w:r>
          </w:p>
        </w:tc>
        <w:tc>
          <w:tcPr>
            <w:tcW w:type="dxa" w:w="1440"/>
          </w:tcPr>
          <w:p>
            <w:r/>
          </w:p>
        </w:tc>
      </w:tr>
      <w:tr>
        <w:tc>
          <w:tcPr>
            <w:tcW w:type="dxa" w:w="1440"/>
          </w:tcPr>
          <w:p>
            <w:r>
              <w:t>HUM/CAPAB/TRP/AIRRW</w:t>
            </w:r>
          </w:p>
        </w:tc>
        <w:tc>
          <w:tcPr>
            <w:tcW w:type="dxa" w:w="1440"/>
          </w:tcPr>
          <w:p>
            <w:r>
              <w:t>Ressources humaines</w:t>
            </w:r>
          </w:p>
        </w:tc>
        <w:tc>
          <w:tcPr>
            <w:tcW w:type="dxa" w:w="1440"/>
          </w:tcPr>
          <w:p>
            <w:r>
              <w:t>Capacité</w:t>
            </w:r>
          </w:p>
        </w:tc>
        <w:tc>
          <w:tcPr>
            <w:tcW w:type="dxa" w:w="1440"/>
          </w:tcPr>
          <w:p>
            <w:r>
              <w:t>Air, aile rotative</w:t>
            </w:r>
          </w:p>
        </w:tc>
        <w:tc>
          <w:tcPr>
            <w:tcW w:type="dxa" w:w="1440"/>
          </w:tcPr>
          <w:p>
            <w:r>
              <w:t xml:space="preserve"> La capacité de piloter un hélicoptère.</w:t>
            </w:r>
          </w:p>
        </w:tc>
        <w:tc>
          <w:tcPr>
            <w:tcW w:type="dxa" w:w="1440"/>
          </w:tcPr>
          <w:p>
            <w:r/>
          </w:p>
        </w:tc>
      </w:tr>
      <w:tr>
        <w:tc>
          <w:tcPr>
            <w:tcW w:type="dxa" w:w="1440"/>
          </w:tcPr>
          <w:p>
            <w:r>
              <w:t>HUM/CAPAB/TRP/AMPH</w:t>
            </w:r>
          </w:p>
        </w:tc>
        <w:tc>
          <w:tcPr>
            <w:tcW w:type="dxa" w:w="1440"/>
          </w:tcPr>
          <w:p>
            <w:r>
              <w:t>Ressources humaines</w:t>
            </w:r>
          </w:p>
        </w:tc>
        <w:tc>
          <w:tcPr>
            <w:tcW w:type="dxa" w:w="1440"/>
          </w:tcPr>
          <w:p>
            <w:r>
              <w:t>Capacité</w:t>
            </w:r>
          </w:p>
        </w:tc>
        <w:tc>
          <w:tcPr>
            <w:tcW w:type="dxa" w:w="1440"/>
          </w:tcPr>
          <w:p>
            <w:r>
              <w:t>Amphibie</w:t>
            </w:r>
          </w:p>
        </w:tc>
        <w:tc>
          <w:tcPr>
            <w:tcW w:type="dxa" w:w="1440"/>
          </w:tcPr>
          <w:p>
            <w:r>
              <w:t xml:space="preserve"> La capacité de piloter un véhicule amphibie.</w:t>
            </w:r>
          </w:p>
        </w:tc>
        <w:tc>
          <w:tcPr>
            <w:tcW w:type="dxa" w:w="1440"/>
          </w:tcPr>
          <w:p>
            <w:r/>
          </w:p>
        </w:tc>
      </w:tr>
      <w:tr>
        <w:tc>
          <w:tcPr>
            <w:tcW w:type="dxa" w:w="1440"/>
          </w:tcPr>
          <w:p>
            <w:r>
              <w:t>HUM/CAPAB/TRP/LNDRAI</w:t>
            </w:r>
          </w:p>
        </w:tc>
        <w:tc>
          <w:tcPr>
            <w:tcW w:type="dxa" w:w="1440"/>
          </w:tcPr>
          <w:p>
            <w:r>
              <w:t>Ressources humaines</w:t>
            </w:r>
          </w:p>
        </w:tc>
        <w:tc>
          <w:tcPr>
            <w:tcW w:type="dxa" w:w="1440"/>
          </w:tcPr>
          <w:p>
            <w:r>
              <w:t>Capacité</w:t>
            </w:r>
          </w:p>
        </w:tc>
        <w:tc>
          <w:tcPr>
            <w:tcW w:type="dxa" w:w="1440"/>
          </w:tcPr>
          <w:p>
            <w:r>
              <w:t>Terre, ferroviaire</w:t>
            </w:r>
          </w:p>
        </w:tc>
        <w:tc>
          <w:tcPr>
            <w:tcW w:type="dxa" w:w="1440"/>
          </w:tcPr>
          <w:p>
            <w:r>
              <w:t xml:space="preserve"> La capacité de piloter un train.</w:t>
            </w:r>
          </w:p>
        </w:tc>
        <w:tc>
          <w:tcPr>
            <w:tcW w:type="dxa" w:w="1440"/>
          </w:tcPr>
          <w:p>
            <w:r/>
          </w:p>
        </w:tc>
      </w:tr>
      <w:tr>
        <w:tc>
          <w:tcPr>
            <w:tcW w:type="dxa" w:w="1440"/>
          </w:tcPr>
          <w:p>
            <w:r>
              <w:t>HUM/CAPAB/TRP/LNDWHL</w:t>
            </w:r>
          </w:p>
        </w:tc>
        <w:tc>
          <w:tcPr>
            <w:tcW w:type="dxa" w:w="1440"/>
          </w:tcPr>
          <w:p>
            <w:r>
              <w:t>Ressources humaines</w:t>
            </w:r>
          </w:p>
        </w:tc>
        <w:tc>
          <w:tcPr>
            <w:tcW w:type="dxa" w:w="1440"/>
          </w:tcPr>
          <w:p>
            <w:r>
              <w:t>Capacité</w:t>
            </w:r>
          </w:p>
        </w:tc>
        <w:tc>
          <w:tcPr>
            <w:tcW w:type="dxa" w:w="1440"/>
          </w:tcPr>
          <w:p>
            <w:r>
              <w:t>Terre, à roues</w:t>
            </w:r>
          </w:p>
        </w:tc>
        <w:tc>
          <w:tcPr>
            <w:tcW w:type="dxa" w:w="1440"/>
          </w:tcPr>
          <w:p>
            <w:r>
              <w:t xml:space="preserve"> La capacité de piloter un véhicule terrestre (voiture, camion, moto, etc.).</w:t>
            </w:r>
          </w:p>
        </w:tc>
        <w:tc>
          <w:tcPr>
            <w:tcW w:type="dxa" w:w="1440"/>
          </w:tcPr>
          <w:p>
            <w:r/>
          </w:p>
        </w:tc>
      </w:tr>
      <w:tr>
        <w:tc>
          <w:tcPr>
            <w:tcW w:type="dxa" w:w="1440"/>
          </w:tcPr>
          <w:p>
            <w:r>
              <w:t>HUM/CAPAB/TRP/SEASS</w:t>
            </w:r>
          </w:p>
        </w:tc>
        <w:tc>
          <w:tcPr>
            <w:tcW w:type="dxa" w:w="1440"/>
          </w:tcPr>
          <w:p>
            <w:r>
              <w:t>Ressources humaines</w:t>
            </w:r>
          </w:p>
        </w:tc>
        <w:tc>
          <w:tcPr>
            <w:tcW w:type="dxa" w:w="1440"/>
          </w:tcPr>
          <w:p>
            <w:r>
              <w:t>Capacité</w:t>
            </w:r>
          </w:p>
        </w:tc>
        <w:tc>
          <w:tcPr>
            <w:tcW w:type="dxa" w:w="1440"/>
          </w:tcPr>
          <w:p>
            <w:r>
              <w:t>Mer, sous-marin</w:t>
            </w:r>
          </w:p>
        </w:tc>
        <w:tc>
          <w:tcPr>
            <w:tcW w:type="dxa" w:w="1440"/>
          </w:tcPr>
          <w:p>
            <w:r>
              <w:t xml:space="preserve"> La capacité de piloter un sous-marin.</w:t>
            </w:r>
          </w:p>
        </w:tc>
        <w:tc>
          <w:tcPr>
            <w:tcW w:type="dxa" w:w="1440"/>
          </w:tcPr>
          <w:p>
            <w:r/>
          </w:p>
        </w:tc>
      </w:tr>
      <w:tr>
        <w:tc>
          <w:tcPr>
            <w:tcW w:type="dxa" w:w="1440"/>
          </w:tcPr>
          <w:p>
            <w:r>
              <w:t>HUM/CAPAB/TRP/SEASUR</w:t>
            </w:r>
          </w:p>
        </w:tc>
        <w:tc>
          <w:tcPr>
            <w:tcW w:type="dxa" w:w="1440"/>
          </w:tcPr>
          <w:p>
            <w:r>
              <w:t>Ressources humaines</w:t>
            </w:r>
          </w:p>
        </w:tc>
        <w:tc>
          <w:tcPr>
            <w:tcW w:type="dxa" w:w="1440"/>
          </w:tcPr>
          <w:p>
            <w:r>
              <w:t>Capacité</w:t>
            </w:r>
          </w:p>
        </w:tc>
        <w:tc>
          <w:tcPr>
            <w:tcW w:type="dxa" w:w="1440"/>
          </w:tcPr>
          <w:p>
            <w:r>
              <w:t>Mer, surface</w:t>
            </w:r>
          </w:p>
        </w:tc>
        <w:tc>
          <w:tcPr>
            <w:tcW w:type="dxa" w:w="1440"/>
          </w:tcPr>
          <w:p>
            <w:r>
              <w:t xml:space="preserve"> La capacité de piloter un navire.</w:t>
            </w:r>
          </w:p>
        </w:tc>
        <w:tc>
          <w:tcPr>
            <w:tcW w:type="dxa" w:w="1440"/>
          </w:tcPr>
          <w:p>
            <w:r/>
          </w:p>
        </w:tc>
      </w:tr>
      <w:tr>
        <w:tc>
          <w:tcPr>
            <w:tcW w:type="dxa" w:w="1440"/>
          </w:tcPr>
          <w:p>
            <w:r>
              <w:t>HUM/PERSON/CFIROF</w:t>
            </w:r>
          </w:p>
        </w:tc>
        <w:tc>
          <w:tcPr>
            <w:tcW w:type="dxa" w:w="1440"/>
          </w:tcPr>
          <w:p>
            <w:r>
              <w:t>Ressources humaines</w:t>
            </w:r>
          </w:p>
        </w:tc>
        <w:tc>
          <w:tcPr>
            <w:tcW w:type="dxa" w:w="1440"/>
          </w:tcPr>
          <w:p>
            <w:r>
              <w:t>Personne</w:t>
            </w:r>
          </w:p>
        </w:tc>
        <w:tc>
          <w:tcPr>
            <w:tcW w:type="dxa" w:w="1440"/>
          </w:tcPr>
          <w:p>
            <w:r>
              <w:t>Chef des Pompiers</w:t>
            </w:r>
          </w:p>
        </w:tc>
        <w:tc>
          <w:tcPr>
            <w:tcW w:type="dxa" w:w="1440"/>
          </w:tcPr>
          <w:p>
            <w:r>
              <w:t xml:space="preserve"> Une personne qui a la responsabilité de la réglementation, de la discipline et du contrôle d'un service d'incendie et de secours pour une zone donnée.</w:t>
            </w:r>
          </w:p>
        </w:tc>
        <w:tc>
          <w:tcPr>
            <w:tcW w:type="dxa" w:w="1440"/>
          </w:tcPr>
          <w:p>
            <w:r/>
          </w:p>
        </w:tc>
      </w:tr>
      <w:tr>
        <w:tc>
          <w:tcPr>
            <w:tcW w:type="dxa" w:w="1440"/>
          </w:tcPr>
          <w:p>
            <w:r>
              <w:t>HUM/PERSON/GOVEMP</w:t>
            </w:r>
          </w:p>
        </w:tc>
        <w:tc>
          <w:tcPr>
            <w:tcW w:type="dxa" w:w="1440"/>
          </w:tcPr>
          <w:p>
            <w:r>
              <w:t>Ressources humaines</w:t>
            </w:r>
          </w:p>
        </w:tc>
        <w:tc>
          <w:tcPr>
            <w:tcW w:type="dxa" w:w="1440"/>
          </w:tcPr>
          <w:p>
            <w:r>
              <w:t>Personne</w:t>
            </w:r>
          </w:p>
        </w:tc>
        <w:tc>
          <w:tcPr>
            <w:tcW w:type="dxa" w:w="1440"/>
          </w:tcPr>
          <w:p>
            <w:r>
              <w:t>Employé Gouvernemental</w:t>
            </w:r>
          </w:p>
        </w:tc>
        <w:tc>
          <w:tcPr>
            <w:tcW w:type="dxa" w:w="1440"/>
          </w:tcPr>
          <w:p>
            <w:r>
              <w:t xml:space="preserve"> Une personne qui représente une Organisation Gouvernementale et qui n'est pas un membre en uniforme d'une force armée régulière.</w:t>
            </w:r>
          </w:p>
        </w:tc>
        <w:tc>
          <w:tcPr>
            <w:tcW w:type="dxa" w:w="1440"/>
          </w:tcPr>
          <w:p>
            <w:r/>
          </w:p>
        </w:tc>
      </w:tr>
      <w:tr>
        <w:tc>
          <w:tcPr>
            <w:tcW w:type="dxa" w:w="1440"/>
          </w:tcPr>
          <w:p>
            <w:r>
              <w:t>HUM/PERSON/INTLCT</w:t>
            </w:r>
          </w:p>
        </w:tc>
        <w:tc>
          <w:tcPr>
            <w:tcW w:type="dxa" w:w="1440"/>
          </w:tcPr>
          <w:p>
            <w:r>
              <w:t>Ressources humaines</w:t>
            </w:r>
          </w:p>
        </w:tc>
        <w:tc>
          <w:tcPr>
            <w:tcW w:type="dxa" w:w="1440"/>
          </w:tcPr>
          <w:p>
            <w:r>
              <w:t>Personne</w:t>
            </w:r>
          </w:p>
        </w:tc>
        <w:tc>
          <w:tcPr>
            <w:tcW w:type="dxa" w:w="1440"/>
          </w:tcPr>
          <w:p>
            <w:r>
              <w:t>Intellectuel</w:t>
            </w:r>
          </w:p>
        </w:tc>
        <w:tc>
          <w:tcPr>
            <w:tcW w:type="dxa" w:w="1440"/>
          </w:tcPr>
          <w:p>
            <w:r>
              <w:t xml:space="preserve"> Une personne qui est un être intellectuel, une personne possédant ou censée posséder des pouvoirs intellectuels supérieurs.</w:t>
            </w:r>
          </w:p>
        </w:tc>
        <w:tc>
          <w:tcPr>
            <w:tcW w:type="dxa" w:w="1440"/>
          </w:tcPr>
          <w:p>
            <w:r/>
          </w:p>
        </w:tc>
      </w:tr>
      <w:tr>
        <w:tc>
          <w:tcPr>
            <w:tcW w:type="dxa" w:w="1440"/>
          </w:tcPr>
          <w:p>
            <w:r>
              <w:t>HUM/PERSON/JRNLST</w:t>
            </w:r>
          </w:p>
        </w:tc>
        <w:tc>
          <w:tcPr>
            <w:tcW w:type="dxa" w:w="1440"/>
          </w:tcPr>
          <w:p>
            <w:r>
              <w:t>Ressources humaines</w:t>
            </w:r>
          </w:p>
        </w:tc>
        <w:tc>
          <w:tcPr>
            <w:tcW w:type="dxa" w:w="1440"/>
          </w:tcPr>
          <w:p>
            <w:r>
              <w:t>Personne</w:t>
            </w:r>
          </w:p>
        </w:tc>
        <w:tc>
          <w:tcPr>
            <w:tcW w:type="dxa" w:w="1440"/>
          </w:tcPr>
          <w:p>
            <w:r>
              <w:t>Journaliste</w:t>
            </w:r>
          </w:p>
        </w:tc>
        <w:tc>
          <w:tcPr>
            <w:tcW w:type="dxa" w:w="1440"/>
          </w:tcPr>
          <w:p>
            <w:r>
              <w:t xml:space="preserve"> Une personne qui gagne sa vie en éditant ou en écrivant pour un journal public.</w:t>
            </w:r>
          </w:p>
        </w:tc>
        <w:tc>
          <w:tcPr>
            <w:tcW w:type="dxa" w:w="1440"/>
          </w:tcPr>
          <w:p>
            <w:r/>
          </w:p>
        </w:tc>
      </w:tr>
      <w:tr>
        <w:tc>
          <w:tcPr>
            <w:tcW w:type="dxa" w:w="1440"/>
          </w:tcPr>
          <w:p>
            <w:r>
              <w:t>HUM/PERSON/MEDIA</w:t>
            </w:r>
          </w:p>
        </w:tc>
        <w:tc>
          <w:tcPr>
            <w:tcW w:type="dxa" w:w="1440"/>
          </w:tcPr>
          <w:p>
            <w:r>
              <w:t>Ressources humaines</w:t>
            </w:r>
          </w:p>
        </w:tc>
        <w:tc>
          <w:tcPr>
            <w:tcW w:type="dxa" w:w="1440"/>
          </w:tcPr>
          <w:p>
            <w:r>
              <w:t>Personne</w:t>
            </w:r>
          </w:p>
        </w:tc>
        <w:tc>
          <w:tcPr>
            <w:tcW w:type="dxa" w:w="1440"/>
          </w:tcPr>
          <w:p>
            <w:r>
              <w:t>Média</w:t>
            </w:r>
          </w:p>
        </w:tc>
        <w:tc>
          <w:tcPr>
            <w:tcW w:type="dxa" w:w="1440"/>
          </w:tcPr>
          <w:p>
            <w:r>
              <w:t xml:space="preserve"> Une personne qui fait des reportages pour les médias de masse (notamment la télévision, la radio et les journaux).</w:t>
            </w:r>
          </w:p>
        </w:tc>
        <w:tc>
          <w:tcPr>
            <w:tcW w:type="dxa" w:w="1440"/>
          </w:tcPr>
          <w:p>
            <w:r/>
          </w:p>
        </w:tc>
      </w:tr>
      <w:tr>
        <w:tc>
          <w:tcPr>
            <w:tcW w:type="dxa" w:w="1440"/>
          </w:tcPr>
          <w:p>
            <w:r>
              <w:t>HUM/PERSON/NONGVE</w:t>
            </w:r>
          </w:p>
        </w:tc>
        <w:tc>
          <w:tcPr>
            <w:tcW w:type="dxa" w:w="1440"/>
          </w:tcPr>
          <w:p>
            <w:r>
              <w:t>Ressources humaines</w:t>
            </w:r>
          </w:p>
        </w:tc>
        <w:tc>
          <w:tcPr>
            <w:tcW w:type="dxa" w:w="1440"/>
          </w:tcPr>
          <w:p>
            <w:r>
              <w:t>Personne</w:t>
            </w:r>
          </w:p>
        </w:tc>
        <w:tc>
          <w:tcPr>
            <w:tcW w:type="dxa" w:w="1440"/>
          </w:tcPr>
          <w:p>
            <w:r>
              <w:t>Employé d'ONG</w:t>
            </w:r>
          </w:p>
        </w:tc>
        <w:tc>
          <w:tcPr>
            <w:tcW w:type="dxa" w:w="1440"/>
          </w:tcPr>
          <w:p>
            <w:r>
              <w:t xml:space="preserve"> Une personne qui représente une Organisation Non Gouvernementale et qui n'est pas un membre en uniforme d'une force armée régulière.</w:t>
            </w:r>
          </w:p>
        </w:tc>
        <w:tc>
          <w:tcPr>
            <w:tcW w:type="dxa" w:w="1440"/>
          </w:tcPr>
          <w:p>
            <w:r/>
          </w:p>
        </w:tc>
      </w:tr>
      <w:tr>
        <w:tc>
          <w:tcPr>
            <w:tcW w:type="dxa" w:w="1440"/>
          </w:tcPr>
          <w:p>
            <w:r>
              <w:t>HUM/PERSON/POLCHF</w:t>
            </w:r>
          </w:p>
        </w:tc>
        <w:tc>
          <w:tcPr>
            <w:tcW w:type="dxa" w:w="1440"/>
          </w:tcPr>
          <w:p>
            <w:r>
              <w:t>Ressources humaines</w:t>
            </w:r>
          </w:p>
        </w:tc>
        <w:tc>
          <w:tcPr>
            <w:tcW w:type="dxa" w:w="1440"/>
          </w:tcPr>
          <w:p>
            <w:r>
              <w:t>Personne</w:t>
            </w:r>
          </w:p>
        </w:tc>
        <w:tc>
          <w:tcPr>
            <w:tcW w:type="dxa" w:w="1440"/>
          </w:tcPr>
          <w:p>
            <w:r>
              <w:t>Chef de Police</w:t>
            </w:r>
          </w:p>
        </w:tc>
        <w:tc>
          <w:tcPr>
            <w:tcW w:type="dxa" w:w="1440"/>
          </w:tcPr>
          <w:p>
            <w:r>
              <w:t xml:space="preserve"> Une personne qui a la responsabilité de la réglementation, de la discipline et du contrôle d'une communauté pour l'application de la loi et le maintien de l'ordre public.</w:t>
            </w:r>
          </w:p>
        </w:tc>
        <w:tc>
          <w:tcPr>
            <w:tcW w:type="dxa" w:w="1440"/>
          </w:tcPr>
          <w:p>
            <w:r/>
          </w:p>
        </w:tc>
      </w:tr>
      <w:tr>
        <w:tc>
          <w:tcPr>
            <w:tcW w:type="dxa" w:w="1440"/>
          </w:tcPr>
          <w:p>
            <w:r>
              <w:t>HUM/PERSON/VILELD</w:t>
            </w:r>
          </w:p>
        </w:tc>
        <w:tc>
          <w:tcPr>
            <w:tcW w:type="dxa" w:w="1440"/>
          </w:tcPr>
          <w:p>
            <w:r>
              <w:t>Ressources humaines</w:t>
            </w:r>
          </w:p>
        </w:tc>
        <w:tc>
          <w:tcPr>
            <w:tcW w:type="dxa" w:w="1440"/>
          </w:tcPr>
          <w:p>
            <w:r>
              <w:t>Personne</w:t>
            </w:r>
          </w:p>
        </w:tc>
        <w:tc>
          <w:tcPr>
            <w:tcW w:type="dxa" w:w="1440"/>
          </w:tcPr>
          <w:p>
            <w:r>
              <w:t>Ancien du Village</w:t>
            </w:r>
          </w:p>
        </w:tc>
        <w:tc>
          <w:tcPr>
            <w:tcW w:type="dxa" w:w="1440"/>
          </w:tcPr>
          <w:p>
            <w:r>
              <w:t xml:space="preserve"> Une personne d'âge mûr et d'expérience dont les conseils sont donc recherchés et valorisés.</w:t>
            </w:r>
          </w:p>
        </w:tc>
        <w:tc>
          <w:tcPr>
            <w:tcW w:type="dxa" w:w="1440"/>
          </w:tcPr>
          <w:p>
            <w:r/>
          </w:p>
        </w:tc>
      </w:tr>
      <w:tr>
        <w:tc>
          <w:tcPr>
            <w:tcW w:type="dxa" w:w="1440"/>
          </w:tcPr>
          <w:p>
            <w:r>
              <w:t>HUM/PERSON/WRITER</w:t>
            </w:r>
          </w:p>
        </w:tc>
        <w:tc>
          <w:tcPr>
            <w:tcW w:type="dxa" w:w="1440"/>
          </w:tcPr>
          <w:p>
            <w:r>
              <w:t>Ressources humaines</w:t>
            </w:r>
          </w:p>
        </w:tc>
        <w:tc>
          <w:tcPr>
            <w:tcW w:type="dxa" w:w="1440"/>
          </w:tcPr>
          <w:p>
            <w:r>
              <w:t>Personne</w:t>
            </w:r>
          </w:p>
        </w:tc>
        <w:tc>
          <w:tcPr>
            <w:tcW w:type="dxa" w:w="1440"/>
          </w:tcPr>
          <w:p>
            <w:r>
              <w:t>Écrivain</w:t>
            </w:r>
          </w:p>
        </w:tc>
        <w:tc>
          <w:tcPr>
            <w:tcW w:type="dxa" w:w="1440"/>
          </w:tcPr>
          <w:p>
            <w:r>
              <w:t xml:space="preserve"> Une personne qui pratique ou exécute l'écriture.</w:t>
            </w:r>
          </w:p>
        </w:tc>
        <w:tc>
          <w:tcPr>
            <w:tcW w:type="dxa" w:w="1440"/>
          </w:tcPr>
          <w:p>
            <w:r/>
          </w:p>
        </w:tc>
      </w:tr>
      <w:tr>
        <w:tc>
          <w:tcPr>
            <w:tcW w:type="dxa" w:w="1440"/>
          </w:tcPr>
          <w:p>
            <w:r>
              <w:t>HUM/UNIT/AIRLSN</w:t>
            </w:r>
          </w:p>
        </w:tc>
        <w:tc>
          <w:tcPr>
            <w:tcW w:type="dxa" w:w="1440"/>
          </w:tcPr>
          <w:p>
            <w:r>
              <w:t>Ressources humaines</w:t>
            </w:r>
          </w:p>
        </w:tc>
        <w:tc>
          <w:tcPr>
            <w:tcW w:type="dxa" w:w="1440"/>
          </w:tcPr>
          <w:p>
            <w:r>
              <w:t>Unité</w:t>
            </w:r>
          </w:p>
        </w:tc>
        <w:tc>
          <w:tcPr>
            <w:tcW w:type="dxa" w:w="1440"/>
          </w:tcPr>
          <w:p>
            <w:r>
              <w:t>Officier de Liaison Aérienne</w:t>
            </w:r>
          </w:p>
        </w:tc>
        <w:tc>
          <w:tcPr>
            <w:tcW w:type="dxa" w:w="1440"/>
          </w:tcPr>
          <w:p>
            <w:r>
              <w:t xml:space="preserve"> Un officier de l'armée de l'air tactique ou de l'aviation navale attaché à une unité ou formation terrestre ou navale en tant que conseiller tactique.</w:t>
            </w:r>
          </w:p>
        </w:tc>
        <w:tc>
          <w:tcPr>
            <w:tcW w:type="dxa" w:w="1440"/>
          </w:tcPr>
          <w:p>
            <w:r/>
          </w:p>
        </w:tc>
      </w:tr>
      <w:tr>
        <w:tc>
          <w:tcPr>
            <w:tcW w:type="dxa" w:w="1440"/>
          </w:tcPr>
          <w:p>
            <w:r>
              <w:t>HUM/UNIT/C2</w:t>
            </w:r>
          </w:p>
        </w:tc>
        <w:tc>
          <w:tcPr>
            <w:tcW w:type="dxa" w:w="1440"/>
          </w:tcPr>
          <w:p>
            <w:r>
              <w:t>Ressources humaines</w:t>
            </w:r>
          </w:p>
        </w:tc>
        <w:tc>
          <w:tcPr>
            <w:tcW w:type="dxa" w:w="1440"/>
          </w:tcPr>
          <w:p>
            <w:r>
              <w:t>Unité</w:t>
            </w:r>
          </w:p>
        </w:tc>
        <w:tc>
          <w:tcPr>
            <w:tcW w:type="dxa" w:w="1440"/>
          </w:tcPr>
          <w:p>
            <w:r>
              <w:t>Unité de Commandement et de Contrôle</w:t>
            </w:r>
          </w:p>
        </w:tc>
        <w:tc>
          <w:tcPr>
            <w:tcW w:type="dxa" w:w="1440"/>
          </w:tcPr>
          <w:p>
            <w:r>
              <w:t xml:space="preserve"> Unité spécialisée utilisée comme centre de commandement et de contrôle sur le terrain d'un incident.</w:t>
            </w:r>
          </w:p>
        </w:tc>
        <w:tc>
          <w:tcPr>
            <w:tcW w:type="dxa" w:w="1440"/>
          </w:tcPr>
          <w:p>
            <w:r/>
          </w:p>
        </w:tc>
      </w:tr>
      <w:tr>
        <w:tc>
          <w:tcPr>
            <w:tcW w:type="dxa" w:w="1440"/>
          </w:tcPr>
          <w:p>
            <w:r>
              <w:t>HUM/UNIT/CBRN</w:t>
            </w:r>
          </w:p>
        </w:tc>
        <w:tc>
          <w:tcPr>
            <w:tcW w:type="dxa" w:w="1440"/>
          </w:tcPr>
          <w:p>
            <w:r>
              <w:t>Ressources humaines</w:t>
            </w:r>
          </w:p>
        </w:tc>
        <w:tc>
          <w:tcPr>
            <w:tcW w:type="dxa" w:w="1440"/>
          </w:tcPr>
          <w:p>
            <w:r>
              <w:t>Unité</w:t>
            </w:r>
          </w:p>
        </w:tc>
        <w:tc>
          <w:tcPr>
            <w:tcW w:type="dxa" w:w="1440"/>
          </w:tcPr>
          <w:p>
            <w:r>
              <w:t>NRBC</w:t>
            </w:r>
          </w:p>
        </w:tc>
        <w:tc>
          <w:tcPr>
            <w:tcW w:type="dxa" w:w="1440"/>
          </w:tcPr>
          <w:p>
            <w:r>
              <w:t xml:space="preserve"> Un type d'unité dont la principale désignation est la défense nucléaire, biologique et chimique.</w:t>
            </w:r>
          </w:p>
        </w:tc>
        <w:tc>
          <w:tcPr>
            <w:tcW w:type="dxa" w:w="1440"/>
          </w:tcPr>
          <w:p>
            <w:r/>
          </w:p>
        </w:tc>
      </w:tr>
      <w:tr>
        <w:tc>
          <w:tcPr>
            <w:tcW w:type="dxa" w:w="1440"/>
          </w:tcPr>
          <w:p>
            <w:r>
              <w:t>HUM/UNIT/CONST</w:t>
            </w:r>
          </w:p>
        </w:tc>
        <w:tc>
          <w:tcPr>
            <w:tcW w:type="dxa" w:w="1440"/>
          </w:tcPr>
          <w:p>
            <w:r>
              <w:t>Ressources humaines</w:t>
            </w:r>
          </w:p>
        </w:tc>
        <w:tc>
          <w:tcPr>
            <w:tcW w:type="dxa" w:w="1440"/>
          </w:tcPr>
          <w:p>
            <w:r>
              <w:t>Unité</w:t>
            </w:r>
          </w:p>
        </w:tc>
        <w:tc>
          <w:tcPr>
            <w:tcW w:type="dxa" w:w="1440"/>
          </w:tcPr>
          <w:p>
            <w:r>
              <w:t>Construction</w:t>
            </w:r>
          </w:p>
        </w:tc>
        <w:tc>
          <w:tcPr>
            <w:tcW w:type="dxa" w:w="1440"/>
          </w:tcPr>
          <w:p>
            <w:r>
              <w:t xml:space="preserve"> Un type d'unité dont la désignation indique une capacité à construire diverses installations en soutien direct des opérations militaires.</w:t>
            </w:r>
          </w:p>
        </w:tc>
        <w:tc>
          <w:tcPr>
            <w:tcW w:type="dxa" w:w="1440"/>
          </w:tcPr>
          <w:p>
            <w:r/>
          </w:p>
        </w:tc>
      </w:tr>
      <w:tr>
        <w:tc>
          <w:tcPr>
            <w:tcW w:type="dxa" w:w="1440"/>
          </w:tcPr>
          <w:p>
            <w:r>
              <w:t>HUM/UNIT/CRSMAN</w:t>
            </w:r>
          </w:p>
        </w:tc>
        <w:tc>
          <w:tcPr>
            <w:tcW w:type="dxa" w:w="1440"/>
          </w:tcPr>
          <w:p>
            <w:r>
              <w:t>Ressources humaines</w:t>
            </w:r>
          </w:p>
        </w:tc>
        <w:tc>
          <w:tcPr>
            <w:tcW w:type="dxa" w:w="1440"/>
          </w:tcPr>
          <w:p>
            <w:r>
              <w:t>Unité</w:t>
            </w:r>
          </w:p>
        </w:tc>
        <w:tc>
          <w:tcPr>
            <w:tcW w:type="dxa" w:w="1440"/>
          </w:tcPr>
          <w:p>
            <w:r>
              <w:t>Équipe de Gestion de Crise</w:t>
            </w:r>
          </w:p>
        </w:tc>
        <w:tc>
          <w:tcPr>
            <w:tcW w:type="dxa" w:w="1440"/>
          </w:tcPr>
          <w:p>
            <w:r>
              <w:t xml:space="preserve"> Personnel réuni sous l'autorité du chef de la direction pour gérer et coordonner la réponse de l'administration locale à une urgence.</w:t>
            </w:r>
          </w:p>
        </w:tc>
        <w:tc>
          <w:tcPr>
            <w:tcW w:type="dxa" w:w="1440"/>
          </w:tcPr>
          <w:p>
            <w:r/>
          </w:p>
        </w:tc>
      </w:tr>
      <w:tr>
        <w:tc>
          <w:tcPr>
            <w:tcW w:type="dxa" w:w="1440"/>
          </w:tcPr>
          <w:p>
            <w:r>
              <w:t>HUM/UNIT/DISID</w:t>
            </w:r>
          </w:p>
        </w:tc>
        <w:tc>
          <w:tcPr>
            <w:tcW w:type="dxa" w:w="1440"/>
          </w:tcPr>
          <w:p>
            <w:r>
              <w:t>Ressources humaines</w:t>
            </w:r>
          </w:p>
        </w:tc>
        <w:tc>
          <w:tcPr>
            <w:tcW w:type="dxa" w:w="1440"/>
          </w:tcPr>
          <w:p>
            <w:r>
              <w:t>Unité</w:t>
            </w:r>
          </w:p>
        </w:tc>
        <w:tc>
          <w:tcPr>
            <w:tcW w:type="dxa" w:w="1440"/>
          </w:tcPr>
          <w:p>
            <w:r>
              <w:t>Équipe d'Identification des Catastrophes</w:t>
            </w:r>
          </w:p>
        </w:tc>
        <w:tc>
          <w:tcPr>
            <w:tcW w:type="dxa" w:w="1440"/>
          </w:tcPr>
          <w:p>
            <w:r>
              <w:t xml:space="preserve"> Équipe utilisée pour identifier les corps lors d'une catastrophe.</w:t>
            </w:r>
          </w:p>
        </w:tc>
        <w:tc>
          <w:tcPr>
            <w:tcW w:type="dxa" w:w="1440"/>
          </w:tcPr>
          <w:p>
            <w:r/>
          </w:p>
        </w:tc>
      </w:tr>
      <w:tr>
        <w:tc>
          <w:tcPr>
            <w:tcW w:type="dxa" w:w="1440"/>
          </w:tcPr>
          <w:p>
            <w:r>
              <w:t>HUM/UNIT/EMPOFF</w:t>
            </w:r>
          </w:p>
        </w:tc>
        <w:tc>
          <w:tcPr>
            <w:tcW w:type="dxa" w:w="1440"/>
          </w:tcPr>
          <w:p>
            <w:r>
              <w:t>Ressources humaines</w:t>
            </w:r>
          </w:p>
        </w:tc>
        <w:tc>
          <w:tcPr>
            <w:tcW w:type="dxa" w:w="1440"/>
          </w:tcPr>
          <w:p>
            <w:r>
              <w:t>Unité</w:t>
            </w:r>
          </w:p>
        </w:tc>
        <w:tc>
          <w:tcPr>
            <w:tcW w:type="dxa" w:w="1440"/>
          </w:tcPr>
          <w:p>
            <w:r>
              <w:t>Officier de Planification des Urgences</w:t>
            </w:r>
          </w:p>
        </w:tc>
        <w:tc>
          <w:tcPr>
            <w:tcW w:type="dxa" w:w="1440"/>
          </w:tcPr>
          <w:p>
            <w:r>
              <w:t xml:space="preserve"> Un officier de l'autorité locale impliqué dans la liaison de la planification préalable avec les services d'urgence PROTECCAO-CIVIL (Portugal).</w:t>
            </w:r>
          </w:p>
        </w:tc>
        <w:tc>
          <w:tcPr>
            <w:tcW w:type="dxa" w:w="1440"/>
          </w:tcPr>
          <w:p>
            <w:r/>
          </w:p>
        </w:tc>
      </w:tr>
      <w:tr>
        <w:tc>
          <w:tcPr>
            <w:tcW w:type="dxa" w:w="1440"/>
          </w:tcPr>
          <w:p>
            <w:r>
              <w:t>HUM/UNIT/ENG</w:t>
            </w:r>
          </w:p>
        </w:tc>
        <w:tc>
          <w:tcPr>
            <w:tcW w:type="dxa" w:w="1440"/>
          </w:tcPr>
          <w:p>
            <w:r>
              <w:t>Ressources humaines</w:t>
            </w:r>
          </w:p>
        </w:tc>
        <w:tc>
          <w:tcPr>
            <w:tcW w:type="dxa" w:w="1440"/>
          </w:tcPr>
          <w:p>
            <w:r>
              <w:t>Unité</w:t>
            </w:r>
          </w:p>
        </w:tc>
        <w:tc>
          <w:tcPr>
            <w:tcW w:type="dxa" w:w="1440"/>
          </w:tcPr>
          <w:p>
            <w:r>
              <w:t>Ingénieur</w:t>
            </w:r>
          </w:p>
        </w:tc>
        <w:tc>
          <w:tcPr>
            <w:tcW w:type="dxa" w:w="1440"/>
          </w:tcPr>
          <w:p>
            <w:r>
              <w:t xml:space="preserve"> Un type d'unité dont la désignation principale est la construction majeure, la démolition et des projets de camouflage étendus.</w:t>
            </w:r>
          </w:p>
        </w:tc>
        <w:tc>
          <w:tcPr>
            <w:tcW w:type="dxa" w:w="1440"/>
          </w:tcPr>
          <w:p>
            <w:r/>
          </w:p>
        </w:tc>
      </w:tr>
      <w:tr>
        <w:tc>
          <w:tcPr>
            <w:tcW w:type="dxa" w:w="1440"/>
          </w:tcPr>
          <w:p>
            <w:r>
              <w:t>HUM/UNIT/ENVOFF</w:t>
            </w:r>
          </w:p>
        </w:tc>
        <w:tc>
          <w:tcPr>
            <w:tcW w:type="dxa" w:w="1440"/>
          </w:tcPr>
          <w:p>
            <w:r>
              <w:t>Ressources humaines</w:t>
            </w:r>
          </w:p>
        </w:tc>
        <w:tc>
          <w:tcPr>
            <w:tcW w:type="dxa" w:w="1440"/>
          </w:tcPr>
          <w:p>
            <w:r>
              <w:t>Unité</w:t>
            </w:r>
          </w:p>
        </w:tc>
        <w:tc>
          <w:tcPr>
            <w:tcW w:type="dxa" w:w="1440"/>
          </w:tcPr>
          <w:p>
            <w:r>
              <w:t>Agent de Protection de l'Environnement</w:t>
            </w:r>
          </w:p>
        </w:tc>
        <w:tc>
          <w:tcPr>
            <w:tcW w:type="dxa" w:w="1440"/>
          </w:tcPr>
          <w:p>
            <w:r>
              <w:t xml:space="preserve"> Un terme pour décrire une personne qui serait responsable de la coordination de toutes les mesures visant à protéger l'environnement tout au long du déroulement de l'incident d'urgence.</w:t>
            </w:r>
          </w:p>
        </w:tc>
        <w:tc>
          <w:tcPr>
            <w:tcW w:type="dxa" w:w="1440"/>
          </w:tcPr>
          <w:p>
            <w:r/>
          </w:p>
        </w:tc>
      </w:tr>
      <w:tr>
        <w:tc>
          <w:tcPr>
            <w:tcW w:type="dxa" w:w="1440"/>
          </w:tcPr>
          <w:p>
            <w:r>
              <w:t>HUM/UNIT/FINANC</w:t>
            </w:r>
          </w:p>
        </w:tc>
        <w:tc>
          <w:tcPr>
            <w:tcW w:type="dxa" w:w="1440"/>
          </w:tcPr>
          <w:p>
            <w:r>
              <w:t>Ressources humaines</w:t>
            </w:r>
          </w:p>
        </w:tc>
        <w:tc>
          <w:tcPr>
            <w:tcW w:type="dxa" w:w="1440"/>
          </w:tcPr>
          <w:p>
            <w:r>
              <w:t>Unité</w:t>
            </w:r>
          </w:p>
        </w:tc>
        <w:tc>
          <w:tcPr>
            <w:tcW w:type="dxa" w:w="1440"/>
          </w:tcPr>
          <w:p>
            <w:r>
              <w:t>Finance</w:t>
            </w:r>
          </w:p>
        </w:tc>
        <w:tc>
          <w:tcPr>
            <w:tcW w:type="dxa" w:w="1440"/>
          </w:tcPr>
          <w:p>
            <w:r>
              <w:t xml:space="preserve"> Un type d'unité qui fournit des services de paiement et de droits.</w:t>
            </w:r>
          </w:p>
        </w:tc>
        <w:tc>
          <w:tcPr>
            <w:tcW w:type="dxa" w:w="1440"/>
          </w:tcPr>
          <w:p>
            <w:r/>
          </w:p>
        </w:tc>
      </w:tr>
      <w:tr>
        <w:tc>
          <w:tcPr>
            <w:tcW w:type="dxa" w:w="1440"/>
          </w:tcPr>
          <w:p>
            <w:r>
              <w:t>HUM/UNIT/FIXWNG</w:t>
            </w:r>
          </w:p>
        </w:tc>
        <w:tc>
          <w:tcPr>
            <w:tcW w:type="dxa" w:w="1440"/>
          </w:tcPr>
          <w:p>
            <w:r>
              <w:t>Ressources humaines</w:t>
            </w:r>
          </w:p>
        </w:tc>
        <w:tc>
          <w:tcPr>
            <w:tcW w:type="dxa" w:w="1440"/>
          </w:tcPr>
          <w:p>
            <w:r>
              <w:t>Unité</w:t>
            </w:r>
          </w:p>
        </w:tc>
        <w:tc>
          <w:tcPr>
            <w:tcW w:type="dxa" w:w="1440"/>
          </w:tcPr>
          <w:p>
            <w:r>
              <w:t>Aile fixe</w:t>
            </w:r>
          </w:p>
        </w:tc>
        <w:tc>
          <w:tcPr>
            <w:tcW w:type="dxa" w:w="1440"/>
          </w:tcPr>
          <w:p>
            <w:r>
              <w:t xml:space="preserve"> Un type d'unité dont la désignation indique l'utilisation d'actifs à aile fixe dans le régime aérien.</w:t>
            </w:r>
          </w:p>
        </w:tc>
        <w:tc>
          <w:tcPr>
            <w:tcW w:type="dxa" w:w="1440"/>
          </w:tcPr>
          <w:p>
            <w:r/>
          </w:p>
        </w:tc>
      </w:tr>
      <w:tr>
        <w:tc>
          <w:tcPr>
            <w:tcW w:type="dxa" w:w="1440"/>
          </w:tcPr>
          <w:p>
            <w:r>
              <w:t>HUM/UNIT/GUID</w:t>
            </w:r>
          </w:p>
        </w:tc>
        <w:tc>
          <w:tcPr>
            <w:tcW w:type="dxa" w:w="1440"/>
          </w:tcPr>
          <w:p>
            <w:r>
              <w:t>Ressources humaines</w:t>
            </w:r>
          </w:p>
        </w:tc>
        <w:tc>
          <w:tcPr>
            <w:tcW w:type="dxa" w:w="1440"/>
          </w:tcPr>
          <w:p>
            <w:r>
              <w:t>Unité</w:t>
            </w:r>
          </w:p>
        </w:tc>
        <w:tc>
          <w:tcPr>
            <w:tcW w:type="dxa" w:w="1440"/>
          </w:tcPr>
          <w:p>
            <w:r>
              <w:t>Unité de Guidage</w:t>
            </w:r>
          </w:p>
        </w:tc>
        <w:tc>
          <w:tcPr>
            <w:tcW w:type="dxa" w:w="1440"/>
          </w:tcPr>
          <w:p>
            <w:r>
              <w:t xml:space="preserve"> Unité pour accueillir et envoyer des équipes de soutien.</w:t>
            </w:r>
          </w:p>
        </w:tc>
        <w:tc>
          <w:tcPr>
            <w:tcW w:type="dxa" w:w="1440"/>
          </w:tcPr>
          <w:p>
            <w:r/>
          </w:p>
        </w:tc>
      </w:tr>
      <w:tr>
        <w:tc>
          <w:tcPr>
            <w:tcW w:type="dxa" w:w="1440"/>
          </w:tcPr>
          <w:p>
            <w:r>
              <w:t>HUM/UNIT/HELCTR</w:t>
            </w:r>
          </w:p>
        </w:tc>
        <w:tc>
          <w:tcPr>
            <w:tcW w:type="dxa" w:w="1440"/>
          </w:tcPr>
          <w:p>
            <w:r>
              <w:t>Ressources humaines</w:t>
            </w:r>
          </w:p>
        </w:tc>
        <w:tc>
          <w:tcPr>
            <w:tcW w:type="dxa" w:w="1440"/>
          </w:tcPr>
          <w:p>
            <w:r>
              <w:t>Unité</w:t>
            </w:r>
          </w:p>
        </w:tc>
        <w:tc>
          <w:tcPr>
            <w:tcW w:type="dxa" w:w="1440"/>
          </w:tcPr>
          <w:p>
            <w:r>
              <w:t>Hélicoptère</w:t>
            </w:r>
          </w:p>
        </w:tc>
        <w:tc>
          <w:tcPr>
            <w:tcW w:type="dxa" w:w="1440"/>
          </w:tcPr>
          <w:p>
            <w:r>
              <w:t xml:space="preserve"> Un type d'unité dont la désignation indique l'utilisation d'actifs à aile rotative dans le régime aérien.</w:t>
            </w:r>
          </w:p>
        </w:tc>
        <w:tc>
          <w:tcPr>
            <w:tcW w:type="dxa" w:w="1440"/>
          </w:tcPr>
          <w:p>
            <w:r/>
          </w:p>
        </w:tc>
      </w:tr>
      <w:tr>
        <w:tc>
          <w:tcPr>
            <w:tcW w:type="dxa" w:w="1440"/>
          </w:tcPr>
          <w:p>
            <w:r>
              <w:t>HUM/UNIT/LAWENF</w:t>
            </w:r>
          </w:p>
        </w:tc>
        <w:tc>
          <w:tcPr>
            <w:tcW w:type="dxa" w:w="1440"/>
          </w:tcPr>
          <w:p>
            <w:r>
              <w:t>Ressources humaines</w:t>
            </w:r>
          </w:p>
        </w:tc>
        <w:tc>
          <w:tcPr>
            <w:tcW w:type="dxa" w:w="1440"/>
          </w:tcPr>
          <w:p>
            <w:r>
              <w:t>Unité</w:t>
            </w:r>
          </w:p>
        </w:tc>
        <w:tc>
          <w:tcPr>
            <w:tcW w:type="dxa" w:w="1440"/>
          </w:tcPr>
          <w:p>
            <w:r>
              <w:t>Forces de l'Ordre</w:t>
            </w:r>
          </w:p>
        </w:tc>
        <w:tc>
          <w:tcPr>
            <w:tcW w:type="dxa" w:w="1440"/>
          </w:tcPr>
          <w:p>
            <w:r>
              <w:t xml:space="preserve"> Un type d'unité dont la désignation principale est la fourniture de services de maintien de l'ordre.</w:t>
            </w:r>
          </w:p>
        </w:tc>
        <w:tc>
          <w:tcPr>
            <w:tcW w:type="dxa" w:w="1440"/>
          </w:tcPr>
          <w:p>
            <w:r/>
          </w:p>
        </w:tc>
      </w:tr>
      <w:tr>
        <w:tc>
          <w:tcPr>
            <w:tcW w:type="dxa" w:w="1440"/>
          </w:tcPr>
          <w:p>
            <w:r>
              <w:t>HUM/UNIT/LNDSPT</w:t>
            </w:r>
          </w:p>
        </w:tc>
        <w:tc>
          <w:tcPr>
            <w:tcW w:type="dxa" w:w="1440"/>
          </w:tcPr>
          <w:p>
            <w:r>
              <w:t>Ressources humaines</w:t>
            </w:r>
          </w:p>
        </w:tc>
        <w:tc>
          <w:tcPr>
            <w:tcW w:type="dxa" w:w="1440"/>
          </w:tcPr>
          <w:p>
            <w:r>
              <w:t>Unité</w:t>
            </w:r>
          </w:p>
        </w:tc>
        <w:tc>
          <w:tcPr>
            <w:tcW w:type="dxa" w:w="1440"/>
          </w:tcPr>
          <w:p>
            <w:r>
              <w:t>Soutien à l'Atterrissage</w:t>
            </w:r>
          </w:p>
        </w:tc>
        <w:tc>
          <w:tcPr>
            <w:tcW w:type="dxa" w:w="1440"/>
          </w:tcPr>
          <w:p>
            <w:r>
              <w:t xml:space="preserve"> Un type d'unité dont la désignation principale est la fourniture de services de soutien à l'atterrissage.</w:t>
            </w:r>
          </w:p>
        </w:tc>
        <w:tc>
          <w:tcPr>
            <w:tcW w:type="dxa" w:w="1440"/>
          </w:tcPr>
          <w:p>
            <w:r/>
          </w:p>
        </w:tc>
      </w:tr>
      <w:tr>
        <w:tc>
          <w:tcPr>
            <w:tcW w:type="dxa" w:w="1440"/>
          </w:tcPr>
          <w:p>
            <w:r>
              <w:t>HUM/UNIT/LOG</w:t>
            </w:r>
          </w:p>
        </w:tc>
        <w:tc>
          <w:tcPr>
            <w:tcW w:type="dxa" w:w="1440"/>
          </w:tcPr>
          <w:p>
            <w:r>
              <w:t>Ressources humaines</w:t>
            </w:r>
          </w:p>
        </w:tc>
        <w:tc>
          <w:tcPr>
            <w:tcW w:type="dxa" w:w="1440"/>
          </w:tcPr>
          <w:p>
            <w:r>
              <w:t>Unité</w:t>
            </w:r>
          </w:p>
        </w:tc>
        <w:tc>
          <w:tcPr>
            <w:tcW w:type="dxa" w:w="1440"/>
          </w:tcPr>
          <w:p>
            <w:r>
              <w:t>Logistique</w:t>
            </w:r>
          </w:p>
        </w:tc>
        <w:tc>
          <w:tcPr>
            <w:tcW w:type="dxa" w:w="1440"/>
          </w:tcPr>
          <w:p>
            <w:r>
              <w:t xml:space="preserve"> Un type d'unité dont la désignation principale est la planification et la réalisation du mouvement et de la maintenance des forces.</w:t>
            </w:r>
          </w:p>
        </w:tc>
        <w:tc>
          <w:tcPr>
            <w:tcW w:type="dxa" w:w="1440"/>
          </w:tcPr>
          <w:p>
            <w:r/>
          </w:p>
        </w:tc>
      </w:tr>
      <w:tr>
        <w:tc>
          <w:tcPr>
            <w:tcW w:type="dxa" w:w="1440"/>
          </w:tcPr>
          <w:p>
            <w:r>
              <w:t>HUM/UNIT/MAGRSP</w:t>
            </w:r>
          </w:p>
        </w:tc>
        <w:tc>
          <w:tcPr>
            <w:tcW w:type="dxa" w:w="1440"/>
          </w:tcPr>
          <w:p>
            <w:r>
              <w:t>Ressources humaines</w:t>
            </w:r>
          </w:p>
        </w:tc>
        <w:tc>
          <w:tcPr>
            <w:tcW w:type="dxa" w:w="1440"/>
          </w:tcPr>
          <w:p>
            <w:r>
              <w:t>Unité</w:t>
            </w:r>
          </w:p>
        </w:tc>
        <w:tc>
          <w:tcPr>
            <w:tcW w:type="dxa" w:w="1440"/>
          </w:tcPr>
          <w:p>
            <w:r>
              <w:t>Équipe d'Intervention Multi-Agences</w:t>
            </w:r>
          </w:p>
        </w:tc>
        <w:tc>
          <w:tcPr>
            <w:tcW w:type="dxa" w:w="1440"/>
          </w:tcPr>
          <w:p>
            <w:r>
              <w:t xml:space="preserve"> Intervention en cas d'urgence par plusieurs services d'urgence. Aussi connu sous le nom de Coopération Multi-Agences (Portugal) et Incident en Co-intervention.</w:t>
            </w:r>
          </w:p>
        </w:tc>
        <w:tc>
          <w:tcPr>
            <w:tcW w:type="dxa" w:w="1440"/>
          </w:tcPr>
          <w:p>
            <w:r/>
          </w:p>
        </w:tc>
      </w:tr>
      <w:tr>
        <w:tc>
          <w:tcPr>
            <w:tcW w:type="dxa" w:w="1440"/>
          </w:tcPr>
          <w:p>
            <w:r>
              <w:t>HUM/UNIT/MAINT</w:t>
            </w:r>
          </w:p>
        </w:tc>
        <w:tc>
          <w:tcPr>
            <w:tcW w:type="dxa" w:w="1440"/>
          </w:tcPr>
          <w:p>
            <w:r>
              <w:t>Ressources humaines</w:t>
            </w:r>
          </w:p>
        </w:tc>
        <w:tc>
          <w:tcPr>
            <w:tcW w:type="dxa" w:w="1440"/>
          </w:tcPr>
          <w:p>
            <w:r>
              <w:t>Unité</w:t>
            </w:r>
          </w:p>
        </w:tc>
        <w:tc>
          <w:tcPr>
            <w:tcW w:type="dxa" w:w="1440"/>
          </w:tcPr>
          <w:p>
            <w:r>
              <w:t>Maintenance</w:t>
            </w:r>
          </w:p>
        </w:tc>
        <w:tc>
          <w:tcPr>
            <w:tcW w:type="dxa" w:w="1440"/>
          </w:tcPr>
          <w:p>
            <w:r>
              <w:t xml:space="preserve"> Un type d'unité dont la désignation principale est la réparation et la maintenance de l'équipement.</w:t>
            </w:r>
          </w:p>
        </w:tc>
        <w:tc>
          <w:tcPr>
            <w:tcW w:type="dxa" w:w="1440"/>
          </w:tcPr>
          <w:p>
            <w:r/>
          </w:p>
        </w:tc>
      </w:tr>
      <w:tr>
        <w:tc>
          <w:tcPr>
            <w:tcW w:type="dxa" w:w="1440"/>
          </w:tcPr>
          <w:p>
            <w:r>
              <w:t>HUM/UNIT/MDSADV</w:t>
            </w:r>
          </w:p>
        </w:tc>
        <w:tc>
          <w:tcPr>
            <w:tcW w:type="dxa" w:w="1440"/>
          </w:tcPr>
          <w:p>
            <w:r>
              <w:t>Ressources humaines</w:t>
            </w:r>
          </w:p>
        </w:tc>
        <w:tc>
          <w:tcPr>
            <w:tcW w:type="dxa" w:w="1440"/>
          </w:tcPr>
          <w:p>
            <w:r>
              <w:t>Unité</w:t>
            </w:r>
          </w:p>
        </w:tc>
        <w:tc>
          <w:tcPr>
            <w:tcW w:type="dxa" w:w="1440"/>
          </w:tcPr>
          <w:p>
            <w:r>
              <w:t>Équipe de Conseil en Cas de Catastrophe Majeure</w:t>
            </w:r>
          </w:p>
        </w:tc>
        <w:tc>
          <w:tcPr>
            <w:tcW w:type="dxa" w:w="1440"/>
          </w:tcPr>
          <w:p>
            <w:r>
              <w:t xml:space="preserve"> Une équipe de service de police disponible en cas de besoin immédiat pour donner des conseils sur la gestion d'incidents majeurs.</w:t>
            </w:r>
          </w:p>
        </w:tc>
        <w:tc>
          <w:tcPr>
            <w:tcW w:type="dxa" w:w="1440"/>
          </w:tcPr>
          <w:p>
            <w:r/>
          </w:p>
        </w:tc>
      </w:tr>
      <w:tr>
        <w:tc>
          <w:tcPr>
            <w:tcW w:type="dxa" w:w="1440"/>
          </w:tcPr>
          <w:p>
            <w:r>
              <w:t>HUM/UNIT/MEDCL</w:t>
            </w:r>
          </w:p>
        </w:tc>
        <w:tc>
          <w:tcPr>
            <w:tcW w:type="dxa" w:w="1440"/>
          </w:tcPr>
          <w:p>
            <w:r>
              <w:t>Ressources humaines</w:t>
            </w:r>
          </w:p>
        </w:tc>
        <w:tc>
          <w:tcPr>
            <w:tcW w:type="dxa" w:w="1440"/>
          </w:tcPr>
          <w:p>
            <w:r>
              <w:t>Unité</w:t>
            </w:r>
          </w:p>
        </w:tc>
        <w:tc>
          <w:tcPr>
            <w:tcW w:type="dxa" w:w="1440"/>
          </w:tcPr>
          <w:p>
            <w:r>
              <w:t>Médical</w:t>
            </w:r>
          </w:p>
        </w:tc>
        <w:tc>
          <w:tcPr>
            <w:tcW w:type="dxa" w:w="1440"/>
          </w:tcPr>
          <w:p>
            <w:r>
              <w:t xml:space="preserve"> Un type d'unité dont la désignation principale est la fourniture de services médicaux et dentaires et l'évacuation des blessés.</w:t>
            </w:r>
          </w:p>
        </w:tc>
        <w:tc>
          <w:tcPr>
            <w:tcW w:type="dxa" w:w="1440"/>
          </w:tcPr>
          <w:p>
            <w:r/>
          </w:p>
        </w:tc>
      </w:tr>
      <w:tr>
        <w:tc>
          <w:tcPr>
            <w:tcW w:type="dxa" w:w="1440"/>
          </w:tcPr>
          <w:p>
            <w:r>
              <w:t>HUM/UNIT/MST</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HUM/UNIT/MSURTM</w:t>
            </w:r>
          </w:p>
        </w:tc>
        <w:tc>
          <w:tcPr>
            <w:tcW w:type="dxa" w:w="1440"/>
          </w:tcPr>
          <w:p>
            <w:r>
              <w:t>Ressources humaines</w:t>
            </w:r>
          </w:p>
        </w:tc>
        <w:tc>
          <w:tcPr>
            <w:tcW w:type="dxa" w:w="1440"/>
          </w:tcPr>
          <w:p>
            <w:r>
              <w:t>Unité</w:t>
            </w:r>
          </w:p>
        </w:tc>
        <w:tc>
          <w:tcPr>
            <w:tcW w:type="dxa" w:w="1440"/>
          </w:tcPr>
          <w:p>
            <w:r>
              <w:t>Équipe Chirurgicale Mobile</w:t>
            </w:r>
          </w:p>
        </w:tc>
        <w:tc>
          <w:tcPr>
            <w:tcW w:type="dxa" w:w="1440"/>
          </w:tcPr>
          <w:p>
            <w:r>
              <w:t xml:space="preserve"> Une unité de services de santé spécialisée qui intervient sur les lieux pour effectuer des interventions d'urgence sur place.</w:t>
            </w:r>
          </w:p>
        </w:tc>
        <w:tc>
          <w:tcPr>
            <w:tcW w:type="dxa" w:w="1440"/>
          </w:tcPr>
          <w:p>
            <w:r/>
          </w:p>
        </w:tc>
      </w:tr>
      <w:tr>
        <w:tc>
          <w:tcPr>
            <w:tcW w:type="dxa" w:w="1440"/>
          </w:tcPr>
          <w:p>
            <w:r>
              <w:t>HUM/UNIT/NAVAL</w:t>
            </w:r>
          </w:p>
        </w:tc>
        <w:tc>
          <w:tcPr>
            <w:tcW w:type="dxa" w:w="1440"/>
          </w:tcPr>
          <w:p>
            <w:r>
              <w:t>Ressources humaines</w:t>
            </w:r>
          </w:p>
        </w:tc>
        <w:tc>
          <w:tcPr>
            <w:tcW w:type="dxa" w:w="1440"/>
          </w:tcPr>
          <w:p>
            <w:r>
              <w:t>Unité</w:t>
            </w:r>
          </w:p>
        </w:tc>
        <w:tc>
          <w:tcPr>
            <w:tcW w:type="dxa" w:w="1440"/>
          </w:tcPr>
          <w:p>
            <w:r>
              <w:t>Naval</w:t>
            </w:r>
          </w:p>
        </w:tc>
        <w:tc>
          <w:tcPr>
            <w:tcW w:type="dxa" w:w="1440"/>
          </w:tcPr>
          <w:p>
            <w:r>
              <w:t xml:space="preserve"> Un type d'unité dont la désignation indique une utilisation dans le régime naval.</w:t>
            </w:r>
          </w:p>
        </w:tc>
        <w:tc>
          <w:tcPr>
            <w:tcW w:type="dxa" w:w="1440"/>
          </w:tcPr>
          <w:p>
            <w:r/>
          </w:p>
        </w:tc>
      </w:tr>
      <w:tr>
        <w:tc>
          <w:tcPr>
            <w:tcW w:type="dxa" w:w="1440"/>
          </w:tcPr>
          <w:p>
            <w:r>
              <w:t>HUM/UNIT/POL</w:t>
            </w:r>
          </w:p>
        </w:tc>
        <w:tc>
          <w:tcPr>
            <w:tcW w:type="dxa" w:w="1440"/>
          </w:tcPr>
          <w:p>
            <w:r>
              <w:t>Ressources humaines</w:t>
            </w:r>
          </w:p>
        </w:tc>
        <w:tc>
          <w:tcPr>
            <w:tcW w:type="dxa" w:w="1440"/>
          </w:tcPr>
          <w:p>
            <w:r>
              <w:t>Unité</w:t>
            </w:r>
          </w:p>
        </w:tc>
        <w:tc>
          <w:tcPr>
            <w:tcW w:type="dxa" w:w="1440"/>
          </w:tcPr>
          <w:p>
            <w:r>
              <w:t>Unités de Police</w:t>
            </w:r>
          </w:p>
        </w:tc>
        <w:tc>
          <w:tcPr>
            <w:tcW w:type="dxa" w:w="1440"/>
          </w:tcPr>
          <w:p>
            <w:r>
              <w:t xml:space="preserve"> Unités de Police</w:t>
            </w:r>
          </w:p>
        </w:tc>
        <w:tc>
          <w:tcPr>
            <w:tcW w:type="dxa" w:w="1440"/>
          </w:tcPr>
          <w:p>
            <w:r/>
          </w:p>
        </w:tc>
      </w:tr>
      <w:tr>
        <w:tc>
          <w:tcPr>
            <w:tcW w:type="dxa" w:w="1440"/>
          </w:tcPr>
          <w:p>
            <w:r>
              <w:t>HUM/UNIT/PSYCH</w:t>
            </w:r>
          </w:p>
        </w:tc>
        <w:tc>
          <w:tcPr>
            <w:tcW w:type="dxa" w:w="1440"/>
          </w:tcPr>
          <w:p>
            <w:r>
              <w:t>Ressources humaines</w:t>
            </w:r>
          </w:p>
        </w:tc>
        <w:tc>
          <w:tcPr>
            <w:tcW w:type="dxa" w:w="1440"/>
          </w:tcPr>
          <w:p>
            <w:r>
              <w:t>Unité</w:t>
            </w:r>
          </w:p>
        </w:tc>
        <w:tc>
          <w:tcPr>
            <w:tcW w:type="dxa" w:w="1440"/>
          </w:tcPr>
          <w:p>
            <w:r>
              <w:t>Psychologique</w:t>
            </w:r>
          </w:p>
        </w:tc>
        <w:tc>
          <w:tcPr>
            <w:tcW w:type="dxa" w:w="1440"/>
          </w:tcPr>
          <w:p>
            <w:r>
              <w:t xml:space="preserve"> Un type d'unité qui fournit un traitement lié à l'état mental et émotionnel d'une personne.</w:t>
            </w:r>
          </w:p>
        </w:tc>
        <w:tc>
          <w:tcPr>
            <w:tcW w:type="dxa" w:w="1440"/>
          </w:tcPr>
          <w:p>
            <w:r/>
          </w:p>
        </w:tc>
      </w:tr>
      <w:tr>
        <w:tc>
          <w:tcPr>
            <w:tcW w:type="dxa" w:w="1440"/>
          </w:tcPr>
          <w:p>
            <w:r>
              <w:t>HUM/UNIT/RAILWY</w:t>
            </w:r>
          </w:p>
        </w:tc>
        <w:tc>
          <w:tcPr>
            <w:tcW w:type="dxa" w:w="1440"/>
          </w:tcPr>
          <w:p>
            <w:r>
              <w:t>Ressources humaines</w:t>
            </w:r>
          </w:p>
        </w:tc>
        <w:tc>
          <w:tcPr>
            <w:tcW w:type="dxa" w:w="1440"/>
          </w:tcPr>
          <w:p>
            <w:r>
              <w:t>Unité</w:t>
            </w:r>
          </w:p>
        </w:tc>
        <w:tc>
          <w:tcPr>
            <w:tcW w:type="dxa" w:w="1440"/>
          </w:tcPr>
          <w:p>
            <w:r>
              <w:t>Ferroviaire</w:t>
            </w:r>
          </w:p>
        </w:tc>
        <w:tc>
          <w:tcPr>
            <w:tcW w:type="dxa" w:w="1440"/>
          </w:tcPr>
          <w:p>
            <w:r>
              <w:t xml:space="preserve"> Un type d'unité dont la désignation indique une utilisation sur ou le long d'une voie ferrée.</w:t>
            </w:r>
          </w:p>
        </w:tc>
        <w:tc>
          <w:tcPr>
            <w:tcW w:type="dxa" w:w="1440"/>
          </w:tcPr>
          <w:p>
            <w:r/>
          </w:p>
        </w:tc>
      </w:tr>
      <w:tr>
        <w:tc>
          <w:tcPr>
            <w:tcW w:type="dxa" w:w="1440"/>
          </w:tcPr>
          <w:p>
            <w:r>
              <w:t>HUM/UNIT/RECCE</w:t>
            </w:r>
          </w:p>
        </w:tc>
        <w:tc>
          <w:tcPr>
            <w:tcW w:type="dxa" w:w="1440"/>
          </w:tcPr>
          <w:p>
            <w:r>
              <w:t>Ressources humaines</w:t>
            </w:r>
          </w:p>
        </w:tc>
        <w:tc>
          <w:tcPr>
            <w:tcW w:type="dxa" w:w="1440"/>
          </w:tcPr>
          <w:p>
            <w:r>
              <w:t>Unité</w:t>
            </w:r>
          </w:p>
        </w:tc>
        <w:tc>
          <w:tcPr>
            <w:tcW w:type="dxa" w:w="1440"/>
          </w:tcPr>
          <w:p>
            <w:r>
              <w:t>Reconnaissance</w:t>
            </w:r>
          </w:p>
        </w:tc>
        <w:tc>
          <w:tcPr>
            <w:tcW w:type="dxa" w:w="1440"/>
          </w:tcPr>
          <w:p>
            <w:r>
              <w:t xml:space="preserve"> Un type d'unité dont la désignation principale est d'obtenir, par observation visuelle ou d'autres méthodes de détection, des informations sur les activités et les ressources d'un danger ou d'une menace potentielle, ou de recueillir des données sur les caractéristiques météorologiques, hydrographiques ou géographiques d'une zone particulière.</w:t>
            </w:r>
          </w:p>
        </w:tc>
        <w:tc>
          <w:tcPr>
            <w:tcW w:type="dxa" w:w="1440"/>
          </w:tcPr>
          <w:p>
            <w:r/>
          </w:p>
        </w:tc>
      </w:tr>
      <w:tr>
        <w:tc>
          <w:tcPr>
            <w:tcW w:type="dxa" w:w="1440"/>
          </w:tcPr>
          <w:p>
            <w:r>
              <w:t>HUM/UNIT/RELCHP</w:t>
            </w:r>
          </w:p>
        </w:tc>
        <w:tc>
          <w:tcPr>
            <w:tcW w:type="dxa" w:w="1440"/>
          </w:tcPr>
          <w:p>
            <w:r>
              <w:t>Ressources humaines</w:t>
            </w:r>
          </w:p>
        </w:tc>
        <w:tc>
          <w:tcPr>
            <w:tcW w:type="dxa" w:w="1440"/>
          </w:tcPr>
          <w:p>
            <w:r>
              <w:t>Unité</w:t>
            </w:r>
          </w:p>
        </w:tc>
        <w:tc>
          <w:tcPr>
            <w:tcW w:type="dxa" w:w="1440"/>
          </w:tcPr>
          <w:p>
            <w:r>
              <w:t>Religieux/Aumônier</w:t>
            </w:r>
          </w:p>
        </w:tc>
        <w:tc>
          <w:tcPr>
            <w:tcW w:type="dxa" w:w="1440"/>
          </w:tcPr>
          <w:p>
            <w:r>
              <w:t xml:space="preserve"> Un type d'unité qui fournit des services religieux.</w:t>
            </w:r>
          </w:p>
        </w:tc>
        <w:tc>
          <w:tcPr>
            <w:tcW w:type="dxa" w:w="1440"/>
          </w:tcPr>
          <w:p>
            <w:r/>
          </w:p>
        </w:tc>
      </w:tr>
      <w:tr>
        <w:tc>
          <w:tcPr>
            <w:tcW w:type="dxa" w:w="1440"/>
          </w:tcPr>
          <w:p>
            <w:r>
              <w:t>HUM/UNIT/RIVERN</w:t>
            </w:r>
          </w:p>
        </w:tc>
        <w:tc>
          <w:tcPr>
            <w:tcW w:type="dxa" w:w="1440"/>
          </w:tcPr>
          <w:p>
            <w:r>
              <w:t>Ressources humaines</w:t>
            </w:r>
          </w:p>
        </w:tc>
        <w:tc>
          <w:tcPr>
            <w:tcW w:type="dxa" w:w="1440"/>
          </w:tcPr>
          <w:p>
            <w:r>
              <w:t>Unité</w:t>
            </w:r>
          </w:p>
        </w:tc>
        <w:tc>
          <w:tcPr>
            <w:tcW w:type="dxa" w:w="1440"/>
          </w:tcPr>
          <w:p>
            <w:r>
              <w:t>Fluvial</w:t>
            </w:r>
          </w:p>
        </w:tc>
        <w:tc>
          <w:tcPr>
            <w:tcW w:type="dxa" w:w="1440"/>
          </w:tcPr>
          <w:p>
            <w:r>
              <w:t xml:space="preserve"> Un type d'unité dont la désignation indique une utilisation sur ou le long d'une rivière.</w:t>
            </w:r>
          </w:p>
        </w:tc>
        <w:tc>
          <w:tcPr>
            <w:tcW w:type="dxa" w:w="1440"/>
          </w:tcPr>
          <w:p>
            <w:r/>
          </w:p>
        </w:tc>
      </w:tr>
      <w:tr>
        <w:tc>
          <w:tcPr>
            <w:tcW w:type="dxa" w:w="1440"/>
          </w:tcPr>
          <w:p>
            <w:r>
              <w:t>HUM/UNIT/SAR</w:t>
            </w:r>
          </w:p>
        </w:tc>
        <w:tc>
          <w:tcPr>
            <w:tcW w:type="dxa" w:w="1440"/>
          </w:tcPr>
          <w:p>
            <w:r>
              <w:t>Ressources humaines</w:t>
            </w:r>
          </w:p>
        </w:tc>
        <w:tc>
          <w:tcPr>
            <w:tcW w:type="dxa" w:w="1440"/>
          </w:tcPr>
          <w:p>
            <w:r>
              <w:t>Unité</w:t>
            </w:r>
          </w:p>
        </w:tc>
        <w:tc>
          <w:tcPr>
            <w:tcW w:type="dxa" w:w="1440"/>
          </w:tcPr>
          <w:p>
            <w:r>
              <w:t>Recherche et Sauvetage</w:t>
            </w:r>
          </w:p>
        </w:tc>
        <w:tc>
          <w:tcPr>
            <w:tcW w:type="dxa" w:w="1440"/>
          </w:tcPr>
          <w:p>
            <w:r>
              <w:t xml:space="preserve"> Un type d'unité qui fournit des capacités et un soutien de recherche et de sauvetage.</w:t>
            </w:r>
          </w:p>
        </w:tc>
        <w:tc>
          <w:tcPr>
            <w:tcW w:type="dxa" w:w="1440"/>
          </w:tcPr>
          <w:p>
            <w:r/>
          </w:p>
        </w:tc>
      </w:tr>
      <w:tr>
        <w:tc>
          <w:tcPr>
            <w:tcW w:type="dxa" w:w="1440"/>
          </w:tcPr>
          <w:p>
            <w:r>
              <w:t>HUM/UNIT/SECPOL</w:t>
            </w:r>
          </w:p>
        </w:tc>
        <w:tc>
          <w:tcPr>
            <w:tcW w:type="dxa" w:w="1440"/>
          </w:tcPr>
          <w:p>
            <w:r>
              <w:t>Ressources humaines</w:t>
            </w:r>
          </w:p>
        </w:tc>
        <w:tc>
          <w:tcPr>
            <w:tcW w:type="dxa" w:w="1440"/>
          </w:tcPr>
          <w:p>
            <w:r>
              <w:t>Unité</w:t>
            </w:r>
          </w:p>
        </w:tc>
        <w:tc>
          <w:tcPr>
            <w:tcW w:type="dxa" w:w="1440"/>
          </w:tcPr>
          <w:p>
            <w:r>
              <w:t>Police de Sécurité</w:t>
            </w:r>
          </w:p>
        </w:tc>
        <w:tc>
          <w:tcPr>
            <w:tcW w:type="dxa" w:w="1440"/>
          </w:tcPr>
          <w:p>
            <w:r>
              <w:t xml:space="preserve"> Un type d'unité qui fournit des services de police de sécurité.</w:t>
            </w:r>
          </w:p>
        </w:tc>
        <w:tc>
          <w:tcPr>
            <w:tcW w:type="dxa" w:w="1440"/>
          </w:tcPr>
          <w:p>
            <w:r/>
          </w:p>
        </w:tc>
      </w:tr>
      <w:tr>
        <w:tc>
          <w:tcPr>
            <w:tcW w:type="dxa" w:w="1440"/>
          </w:tcPr>
          <w:p>
            <w:r>
              <w:t>HUM/UNIT/SHRPAT</w:t>
            </w:r>
          </w:p>
        </w:tc>
        <w:tc>
          <w:tcPr>
            <w:tcW w:type="dxa" w:w="1440"/>
          </w:tcPr>
          <w:p>
            <w:r>
              <w:t>Ressources humaines</w:t>
            </w:r>
          </w:p>
        </w:tc>
        <w:tc>
          <w:tcPr>
            <w:tcW w:type="dxa" w:w="1440"/>
          </w:tcPr>
          <w:p>
            <w:r>
              <w:t>Unité</w:t>
            </w:r>
          </w:p>
        </w:tc>
        <w:tc>
          <w:tcPr>
            <w:tcW w:type="dxa" w:w="1440"/>
          </w:tcPr>
          <w:p>
            <w:r>
              <w:t>Patrouille Côtière</w:t>
            </w:r>
          </w:p>
        </w:tc>
        <w:tc>
          <w:tcPr>
            <w:tcW w:type="dxa" w:w="1440"/>
          </w:tcPr>
          <w:p>
            <w:r>
              <w:t xml:space="preserve"> Un type d'unité qui fournit des services de patrouille côtière.</w:t>
            </w:r>
          </w:p>
        </w:tc>
        <w:tc>
          <w:tcPr>
            <w:tcW w:type="dxa" w:w="1440"/>
          </w:tcPr>
          <w:p>
            <w:r/>
          </w:p>
        </w:tc>
      </w:tr>
      <w:tr>
        <w:tc>
          <w:tcPr>
            <w:tcW w:type="dxa" w:w="1440"/>
          </w:tcPr>
          <w:p>
            <w:r>
              <w:t>HUM/UNIT/SPECIA</w:t>
            </w:r>
          </w:p>
        </w:tc>
        <w:tc>
          <w:tcPr>
            <w:tcW w:type="dxa" w:w="1440"/>
          </w:tcPr>
          <w:p>
            <w:r>
              <w:t>Ressources humaines</w:t>
            </w:r>
          </w:p>
        </w:tc>
        <w:tc>
          <w:tcPr>
            <w:tcW w:type="dxa" w:w="1440"/>
          </w:tcPr>
          <w:p>
            <w:r>
              <w:t>Unité</w:t>
            </w:r>
          </w:p>
        </w:tc>
        <w:tc>
          <w:tcPr>
            <w:tcW w:type="dxa" w:w="1440"/>
          </w:tcPr>
          <w:p>
            <w:r>
              <w:t>Unités de Police Spécialisées</w:t>
            </w:r>
          </w:p>
        </w:tc>
        <w:tc>
          <w:tcPr>
            <w:tcW w:type="dxa" w:w="1440"/>
          </w:tcPr>
          <w:p>
            <w:r>
              <w:t xml:space="preserve"> Unités spécialisées: couvre également les conseillers scientifiques. La description détaillée sera fournie dans la zone de texte libre. Exemples : Conseiller scientifique et technique qualifié dans les incidents impliquant des substances dangereuses et/ou radioactives, spécialistes des armes à feu, etc.</w:t>
            </w:r>
          </w:p>
        </w:tc>
        <w:tc>
          <w:tcPr>
            <w:tcW w:type="dxa" w:w="1440"/>
          </w:tcPr>
          <w:p>
            <w:r/>
          </w:p>
        </w:tc>
      </w:tr>
      <w:tr>
        <w:tc>
          <w:tcPr>
            <w:tcW w:type="dxa" w:w="1440"/>
          </w:tcPr>
          <w:p>
            <w:r>
              <w:t>HUM/UNIT/SURG</w:t>
            </w:r>
          </w:p>
        </w:tc>
        <w:tc>
          <w:tcPr>
            <w:tcW w:type="dxa" w:w="1440"/>
          </w:tcPr>
          <w:p>
            <w:r>
              <w:t>Ressources humaines</w:t>
            </w:r>
          </w:p>
        </w:tc>
        <w:tc>
          <w:tcPr>
            <w:tcW w:type="dxa" w:w="1440"/>
          </w:tcPr>
          <w:p>
            <w:r>
              <w:t>Unité</w:t>
            </w:r>
          </w:p>
        </w:tc>
        <w:tc>
          <w:tcPr>
            <w:tcW w:type="dxa" w:w="1440"/>
          </w:tcPr>
          <w:p>
            <w:r>
              <w:t>Chirurgical</w:t>
            </w:r>
          </w:p>
        </w:tc>
        <w:tc>
          <w:tcPr>
            <w:tcW w:type="dxa" w:w="1440"/>
          </w:tcPr>
          <w:p>
            <w:r>
              <w:t xml:space="preserve"> Un type d'unité qui fournit des services chirurgicaux.</w:t>
            </w:r>
          </w:p>
        </w:tc>
        <w:tc>
          <w:tcPr>
            <w:tcW w:type="dxa" w:w="1440"/>
          </w:tcPr>
          <w:p>
            <w:r/>
          </w:p>
        </w:tc>
      </w:tr>
      <w:tr>
        <w:tc>
          <w:tcPr>
            <w:tcW w:type="dxa" w:w="1440"/>
          </w:tcPr>
          <w:p>
            <w:r>
              <w:t>HUM/UNIT/TRAUMA</w:t>
            </w:r>
          </w:p>
        </w:tc>
        <w:tc>
          <w:tcPr>
            <w:tcW w:type="dxa" w:w="1440"/>
          </w:tcPr>
          <w:p>
            <w:r>
              <w:t>Ressources humaines</w:t>
            </w:r>
          </w:p>
        </w:tc>
        <w:tc>
          <w:tcPr>
            <w:tcW w:type="dxa" w:w="1440"/>
          </w:tcPr>
          <w:p>
            <w:r>
              <w:t>Unité</w:t>
            </w:r>
          </w:p>
        </w:tc>
        <w:tc>
          <w:tcPr>
            <w:tcW w:type="dxa" w:w="1440"/>
          </w:tcPr>
          <w:p>
            <w:r>
              <w:t>Équipe de Traumatologie</w:t>
            </w:r>
          </w:p>
        </w:tc>
        <w:tc>
          <w:tcPr>
            <w:tcW w:type="dxa" w:w="1440"/>
          </w:tcPr>
          <w:p>
            <w:r>
              <w:t xml:space="preserve"> Équipe médicale d'urgence qui intervient sur les lieux. Irlande : aussi connue sous le nom de Groupe d'Urgence Médicale MUG.</w:t>
            </w:r>
          </w:p>
        </w:tc>
        <w:tc>
          <w:tcPr>
            <w:tcW w:type="dxa" w:w="1440"/>
          </w:tcPr>
          <w:p>
            <w:r/>
          </w:p>
        </w:tc>
      </w:tr>
      <w:tr>
        <w:tc>
          <w:tcPr>
            <w:tcW w:type="dxa" w:w="1440"/>
          </w:tcPr>
          <w:p>
            <w:r>
              <w:t>HUM/UNIT/TRNPTN</w:t>
            </w:r>
          </w:p>
        </w:tc>
        <w:tc>
          <w:tcPr>
            <w:tcW w:type="dxa" w:w="1440"/>
          </w:tcPr>
          <w:p>
            <w:r>
              <w:t>Ressources humaines</w:t>
            </w:r>
          </w:p>
        </w:tc>
        <w:tc>
          <w:tcPr>
            <w:tcW w:type="dxa" w:w="1440"/>
          </w:tcPr>
          <w:p>
            <w:r>
              <w:t>Unité</w:t>
            </w:r>
          </w:p>
        </w:tc>
        <w:tc>
          <w:tcPr>
            <w:tcW w:type="dxa" w:w="1440"/>
          </w:tcPr>
          <w:p>
            <w:r>
              <w:t>Transport</w:t>
            </w:r>
          </w:p>
        </w:tc>
        <w:tc>
          <w:tcPr>
            <w:tcW w:type="dxa" w:w="1440"/>
          </w:tcPr>
          <w:p>
            <w:r>
              <w:t xml:space="preserve"> Un type d'unité dont la désignation principale est la fourniture de transport pour le personnel et/ou le matériel.</w:t>
            </w:r>
          </w:p>
        </w:tc>
        <w:tc>
          <w:tcPr>
            <w:tcW w:type="dxa" w:w="1440"/>
          </w:tcPr>
          <w:p>
            <w:r/>
          </w:p>
        </w:tc>
      </w:tr>
      <w:tr>
        <w:tc>
          <w:tcPr>
            <w:tcW w:type="dxa" w:w="1440"/>
          </w:tcPr>
          <w:p>
            <w:r>
              <w:t>HUM/UNIT/VET</w:t>
            </w:r>
          </w:p>
        </w:tc>
        <w:tc>
          <w:tcPr>
            <w:tcW w:type="dxa" w:w="1440"/>
          </w:tcPr>
          <w:p>
            <w:r>
              <w:t>Ressources humaines</w:t>
            </w:r>
          </w:p>
        </w:tc>
        <w:tc>
          <w:tcPr>
            <w:tcW w:type="dxa" w:w="1440"/>
          </w:tcPr>
          <w:p>
            <w:r>
              <w:t>Unité</w:t>
            </w:r>
          </w:p>
        </w:tc>
        <w:tc>
          <w:tcPr>
            <w:tcW w:type="dxa" w:w="1440"/>
          </w:tcPr>
          <w:p>
            <w:r>
              <w:t>Vétérinaire</w:t>
            </w:r>
          </w:p>
        </w:tc>
        <w:tc>
          <w:tcPr>
            <w:tcW w:type="dxa" w:w="1440"/>
          </w:tcPr>
          <w:p>
            <w:r>
              <w:t xml:space="preserve"> Un type d'unité qui fournit des soins médicaux ou chirurgicaux aux animaux.</w:t>
            </w:r>
          </w:p>
        </w:tc>
        <w:tc>
          <w:tcPr>
            <w:tcW w:type="dxa" w:w="1440"/>
          </w:tcPr>
          <w:p>
            <w:r/>
          </w:p>
        </w:tc>
      </w:tr>
      <w:tr>
        <w:tc>
          <w:tcPr>
            <w:tcW w:type="dxa" w:w="1440"/>
          </w:tcPr>
          <w:p>
            <w:r>
              <w:t>HUM/UNIT/WLFCOR</w:t>
            </w:r>
          </w:p>
        </w:tc>
        <w:tc>
          <w:tcPr>
            <w:tcW w:type="dxa" w:w="1440"/>
          </w:tcPr>
          <w:p>
            <w:r>
              <w:t>Ressources humaines</w:t>
            </w:r>
          </w:p>
        </w:tc>
        <w:tc>
          <w:tcPr>
            <w:tcW w:type="dxa" w:w="1440"/>
          </w:tcPr>
          <w:p>
            <w:r>
              <w:t>Unité</w:t>
            </w:r>
          </w:p>
        </w:tc>
        <w:tc>
          <w:tcPr>
            <w:tcW w:type="dxa" w:w="1440"/>
          </w:tcPr>
          <w:p>
            <w:r>
              <w:t>Équipe de Coordination du Bien-être</w:t>
            </w:r>
          </w:p>
        </w:tc>
        <w:tc>
          <w:tcPr>
            <w:tcW w:type="dxa" w:w="1440"/>
          </w:tcPr>
          <w:p>
            <w:r>
              <w:t xml:space="preserve"> Service chargé de s'occuper des besoins en matière de bien-être à long terme des personnes blessées dans ou touchées par l'incident.</w:t>
            </w:r>
          </w:p>
        </w:tc>
        <w:tc>
          <w:tcPr>
            <w:tcW w:type="dxa" w:w="1440"/>
          </w:tcPr>
          <w:p>
            <w:r/>
          </w:p>
        </w:tc>
      </w:tr>
      <w:tr>
        <w:tc>
          <w:tcPr>
            <w:tcW w:type="dxa" w:w="1440"/>
          </w:tcPr>
          <w:p>
            <w:r>
              <w:t>HUM/UNIT/POL/AIRSPT</w:t>
            </w:r>
          </w:p>
        </w:tc>
        <w:tc>
          <w:tcPr>
            <w:tcW w:type="dxa" w:w="1440"/>
          </w:tcPr>
          <w:p>
            <w:r>
              <w:t>Ressources humaines</w:t>
            </w:r>
          </w:p>
        </w:tc>
        <w:tc>
          <w:tcPr>
            <w:tcW w:type="dxa" w:w="1440"/>
          </w:tcPr>
          <w:p>
            <w:r>
              <w:t>Unité</w:t>
            </w:r>
          </w:p>
        </w:tc>
        <w:tc>
          <w:tcPr>
            <w:tcW w:type="dxa" w:w="1440"/>
          </w:tcPr>
          <w:p>
            <w:r>
              <w:t>Unité de Soutien Aérien</w:t>
            </w:r>
          </w:p>
        </w:tc>
        <w:tc>
          <w:tcPr>
            <w:tcW w:type="dxa" w:w="1440"/>
          </w:tcPr>
          <w:p>
            <w:r>
              <w:t xml:space="preserve"> Utilisation d'hélicoptères pour aider à la recherche de personnes disparues, à la recherche de véhicules, à la photographie aérienne pour la surveillance, à l'éclairage de scène et au transport rapide de ressources spécialisées.</w:t>
            </w:r>
          </w:p>
        </w:tc>
        <w:tc>
          <w:tcPr>
            <w:tcW w:type="dxa" w:w="1440"/>
          </w:tcPr>
          <w:p>
            <w:r/>
          </w:p>
        </w:tc>
      </w:tr>
      <w:tr>
        <w:tc>
          <w:tcPr>
            <w:tcW w:type="dxa" w:w="1440"/>
          </w:tcPr>
          <w:p>
            <w:r>
              <w:t>HUM/UNIT/POL/MNTPOL</w:t>
            </w:r>
          </w:p>
        </w:tc>
        <w:tc>
          <w:tcPr>
            <w:tcW w:type="dxa" w:w="1440"/>
          </w:tcPr>
          <w:p>
            <w:r>
              <w:t>Ressources humaines</w:t>
            </w:r>
          </w:p>
        </w:tc>
        <w:tc>
          <w:tcPr>
            <w:tcW w:type="dxa" w:w="1440"/>
          </w:tcPr>
          <w:p>
            <w:r>
              <w:t>Unité</w:t>
            </w:r>
          </w:p>
        </w:tc>
        <w:tc>
          <w:tcPr>
            <w:tcW w:type="dxa" w:w="1440"/>
          </w:tcPr>
          <w:p>
            <w:r>
              <w:t>Police Montée</w:t>
            </w:r>
          </w:p>
        </w:tc>
        <w:tc>
          <w:tcPr>
            <w:tcW w:type="dxa" w:w="1440"/>
          </w:tcPr>
          <w:p>
            <w:r>
              <w:t xml:space="preserve"> Une unité de police spécialisée montée sur des chevaux utilisée normalement pour le contrôle des foules Unités de choc de la police, créées pour gérer les troubles publics au Portugal. Voir aussi l'Unité de l'Ordre Public.</w:t>
            </w:r>
          </w:p>
        </w:tc>
        <w:tc>
          <w:tcPr>
            <w:tcW w:type="dxa" w:w="1440"/>
          </w:tcPr>
          <w:p>
            <w:r/>
          </w:p>
        </w:tc>
      </w:tr>
      <w:tr>
        <w:tc>
          <w:tcPr>
            <w:tcW w:type="dxa" w:w="1440"/>
          </w:tcPr>
          <w:p>
            <w:r>
              <w:t>HUM/UNIT/POL/PUBORD</w:t>
            </w:r>
          </w:p>
        </w:tc>
        <w:tc>
          <w:tcPr>
            <w:tcW w:type="dxa" w:w="1440"/>
          </w:tcPr>
          <w:p>
            <w:r>
              <w:t>Ressources humaines</w:t>
            </w:r>
          </w:p>
        </w:tc>
        <w:tc>
          <w:tcPr>
            <w:tcW w:type="dxa" w:w="1440"/>
          </w:tcPr>
          <w:p>
            <w:r>
              <w:t>Unité</w:t>
            </w:r>
          </w:p>
        </w:tc>
        <w:tc>
          <w:tcPr>
            <w:tcW w:type="dxa" w:w="1440"/>
          </w:tcPr>
          <w:p>
            <w:r>
              <w:t>Unité de l'Ordre Public</w:t>
            </w:r>
          </w:p>
        </w:tc>
        <w:tc>
          <w:tcPr>
            <w:tcW w:type="dxa" w:w="1440"/>
          </w:tcPr>
          <w:p>
            <w:r>
              <w:t xml:space="preserve"> Comprend des conseillers tactiques, des instructeurs et des agents formés capables de fournir une réponse lors de situations d'ordre public, de manifestations, de marches ou de troubles. Plus fréquemment, les membres de l'équipe, répartis dans toute la force, sont utilisés pour aider les agents opérationnels à répondre à diverses situations, des opérations anti-drogue aux prises d'otages et aux manifestations publiques, en passant par des détenus plus fréquemment violents.</w:t>
            </w:r>
          </w:p>
        </w:tc>
        <w:tc>
          <w:tcPr>
            <w:tcW w:type="dxa" w:w="1440"/>
          </w:tcPr>
          <w:p>
            <w:r/>
          </w:p>
        </w:tc>
      </w:tr>
      <w:tr>
        <w:tc>
          <w:tcPr>
            <w:tcW w:type="dxa" w:w="1440"/>
          </w:tcPr>
          <w:p>
            <w:r>
              <w:t>HUM/UNIT/POL/RDSPT</w:t>
            </w:r>
          </w:p>
        </w:tc>
        <w:tc>
          <w:tcPr>
            <w:tcW w:type="dxa" w:w="1440"/>
          </w:tcPr>
          <w:p>
            <w:r>
              <w:t>Ressources humaines</w:t>
            </w:r>
          </w:p>
        </w:tc>
        <w:tc>
          <w:tcPr>
            <w:tcW w:type="dxa" w:w="1440"/>
          </w:tcPr>
          <w:p>
            <w:r>
              <w:t>Unité</w:t>
            </w:r>
          </w:p>
        </w:tc>
        <w:tc>
          <w:tcPr>
            <w:tcW w:type="dxa" w:w="1440"/>
          </w:tcPr>
          <w:p>
            <w:r>
              <w:t>Unité de Soutien Routier</w:t>
            </w:r>
          </w:p>
        </w:tc>
        <w:tc>
          <w:tcPr>
            <w:tcW w:type="dxa" w:w="1440"/>
          </w:tcPr>
          <w:p>
            <w:r>
              <w:t xml:space="preserve"> Responsable de l'application de la loi, de la gestion des incidents tels que les collisions et les dangers, et de l'éducation du public sur la sécurité routière et la législation.</w:t>
            </w:r>
          </w:p>
        </w:tc>
        <w:tc>
          <w:tcPr>
            <w:tcW w:type="dxa" w:w="1440"/>
          </w:tcPr>
          <w:p>
            <w:r/>
          </w:p>
        </w:tc>
      </w:tr>
      <w:tr>
        <w:tc>
          <w:tcPr>
            <w:tcW w:type="dxa" w:w="1440"/>
          </w:tcPr>
          <w:p>
            <w:r>
              <w:t>HUM/UNIT/POL/SPCLST</w:t>
            </w:r>
          </w:p>
        </w:tc>
        <w:tc>
          <w:tcPr>
            <w:tcW w:type="dxa" w:w="1440"/>
          </w:tcPr>
          <w:p>
            <w:r>
              <w:t>Ressources humaines</w:t>
            </w:r>
          </w:p>
        </w:tc>
        <w:tc>
          <w:tcPr>
            <w:tcW w:type="dxa" w:w="1440"/>
          </w:tcPr>
          <w:p>
            <w:r>
              <w:t>Unité</w:t>
            </w:r>
          </w:p>
        </w:tc>
        <w:tc>
          <w:tcPr>
            <w:tcW w:type="dxa" w:w="1440"/>
          </w:tcPr>
          <w:p>
            <w:r>
              <w:t>Unités Spécialisées</w:t>
            </w:r>
          </w:p>
        </w:tc>
        <w:tc>
          <w:tcPr>
            <w:tcW w:type="dxa" w:w="1440"/>
          </w:tcPr>
          <w:p>
            <w:r>
              <w:t xml:space="preserve"> Y compris les Armes à feu, les Empreintes digitales, différents types de la Police Scientifique (notamment la Biologie, la Botanique, la Chimie, la Toxicologie, la Psychiatrie, la Psychologie).</w:t>
            </w:r>
          </w:p>
        </w:tc>
        <w:tc>
          <w:tcPr>
            <w:tcW w:type="dxa" w:w="1440"/>
          </w:tcPr>
          <w:p>
            <w:r/>
          </w:p>
        </w:tc>
      </w:tr>
      <w:tr>
        <w:tc>
          <w:tcPr>
            <w:tcW w:type="dxa" w:w="1440"/>
          </w:tcPr>
          <w:p>
            <w:r>
              <w:t>HUM/UNIT/SAR/CSAR</w:t>
            </w:r>
          </w:p>
        </w:tc>
        <w:tc>
          <w:tcPr>
            <w:tcW w:type="dxa" w:w="1440"/>
          </w:tcPr>
          <w:p>
            <w:r>
              <w:t>Ressources humaines</w:t>
            </w:r>
          </w:p>
        </w:tc>
        <w:tc>
          <w:tcPr>
            <w:tcW w:type="dxa" w:w="1440"/>
          </w:tcPr>
          <w:p>
            <w:r>
              <w:t>Unité</w:t>
            </w:r>
          </w:p>
        </w:tc>
        <w:tc>
          <w:tcPr>
            <w:tcW w:type="dxa" w:w="1440"/>
          </w:tcPr>
          <w:p>
            <w:r>
              <w:t>SAR en Grotte</w:t>
            </w:r>
          </w:p>
        </w:tc>
        <w:tc>
          <w:tcPr>
            <w:tcW w:type="dxa" w:w="1440"/>
          </w:tcPr>
          <w:p>
            <w:r>
              <w:t xml:space="preserve"> Équipes spécialisées de recherche et de sauvetage en grotte.</w:t>
            </w:r>
          </w:p>
        </w:tc>
        <w:tc>
          <w:tcPr>
            <w:tcW w:type="dxa" w:w="1440"/>
          </w:tcPr>
          <w:p>
            <w:r/>
          </w:p>
        </w:tc>
      </w:tr>
      <w:tr>
        <w:tc>
          <w:tcPr>
            <w:tcW w:type="dxa" w:w="1440"/>
          </w:tcPr>
          <w:p>
            <w:r>
              <w:t>HUM/UNIT/SAR/MSAR</w:t>
            </w:r>
          </w:p>
        </w:tc>
        <w:tc>
          <w:tcPr>
            <w:tcW w:type="dxa" w:w="1440"/>
          </w:tcPr>
          <w:p>
            <w:r>
              <w:t>Ressources humaines</w:t>
            </w:r>
          </w:p>
        </w:tc>
        <w:tc>
          <w:tcPr>
            <w:tcW w:type="dxa" w:w="1440"/>
          </w:tcPr>
          <w:p>
            <w:r>
              <w:t>Unité</w:t>
            </w:r>
          </w:p>
        </w:tc>
        <w:tc>
          <w:tcPr>
            <w:tcW w:type="dxa" w:w="1440"/>
          </w:tcPr>
          <w:p>
            <w:r>
              <w:t>SAR en Montagne</w:t>
            </w:r>
          </w:p>
        </w:tc>
        <w:tc>
          <w:tcPr>
            <w:tcW w:type="dxa" w:w="1440"/>
          </w:tcPr>
          <w:p>
            <w:r>
              <w:t xml:space="preserve"> Équipes spécialisées de recherche et de sauvetage en montagne.</w:t>
            </w:r>
          </w:p>
        </w:tc>
        <w:tc>
          <w:tcPr>
            <w:tcW w:type="dxa" w:w="1440"/>
          </w:tcPr>
          <w:p>
            <w:r/>
          </w:p>
        </w:tc>
      </w:tr>
      <w:tr>
        <w:tc>
          <w:tcPr>
            <w:tcW w:type="dxa" w:w="1440"/>
          </w:tcPr>
          <w:p>
            <w:r>
              <w:t>HUM/UNIT/SAR/RSAR</w:t>
            </w:r>
          </w:p>
        </w:tc>
        <w:tc>
          <w:tcPr>
            <w:tcW w:type="dxa" w:w="1440"/>
          </w:tcPr>
          <w:p>
            <w:r>
              <w:t>Ressources humaines</w:t>
            </w:r>
          </w:p>
        </w:tc>
        <w:tc>
          <w:tcPr>
            <w:tcW w:type="dxa" w:w="1440"/>
          </w:tcPr>
          <w:p>
            <w:r>
              <w:t>Unité</w:t>
            </w:r>
          </w:p>
        </w:tc>
        <w:tc>
          <w:tcPr>
            <w:tcW w:type="dxa" w:w="1440"/>
          </w:tcPr>
          <w:p>
            <w:r>
              <w:t>SAR Radiologique (pour les installations nucléaires)</w:t>
            </w:r>
          </w:p>
        </w:tc>
        <w:tc>
          <w:tcPr>
            <w:tcW w:type="dxa" w:w="1440"/>
          </w:tcPr>
          <w:p>
            <w:r/>
          </w:p>
        </w:tc>
        <w:tc>
          <w:tcPr>
            <w:tcW w:type="dxa" w:w="1440"/>
          </w:tcPr>
          <w:p>
            <w:r/>
          </w:p>
        </w:tc>
      </w:tr>
      <w:tr>
        <w:tc>
          <w:tcPr>
            <w:tcW w:type="dxa" w:w="1440"/>
          </w:tcPr>
          <w:p>
            <w:r>
              <w:t>HUM/UNIT/SAR/RST</w:t>
            </w:r>
          </w:p>
        </w:tc>
        <w:tc>
          <w:tcPr>
            <w:tcW w:type="dxa" w:w="1440"/>
          </w:tcPr>
          <w:p>
            <w:r>
              <w:t>Ressources humaines</w:t>
            </w:r>
          </w:p>
        </w:tc>
        <w:tc>
          <w:tcPr>
            <w:tcW w:type="dxa" w:w="1440"/>
          </w:tcPr>
          <w:p>
            <w:r>
              <w:t>Unité</w:t>
            </w:r>
          </w:p>
        </w:tc>
        <w:tc>
          <w:tcPr>
            <w:tcW w:type="dxa" w:w="1440"/>
          </w:tcPr>
          <w:p>
            <w:r>
              <w:t>Équipe de Sauvetage en Milieu Urbain</w:t>
            </w:r>
          </w:p>
        </w:tc>
        <w:tc>
          <w:tcPr>
            <w:tcW w:type="dxa" w:w="1440"/>
          </w:tcPr>
          <w:p>
            <w:r>
              <w:t xml:space="preserve"> Équipe de sauvetage spécialisée formée aux sauvetages en surface et sous terre.</w:t>
            </w:r>
          </w:p>
        </w:tc>
        <w:tc>
          <w:tcPr>
            <w:tcW w:type="dxa" w:w="1440"/>
          </w:tcPr>
          <w:p>
            <w:r/>
          </w:p>
        </w:tc>
      </w:tr>
      <w:tr>
        <w:tc>
          <w:tcPr>
            <w:tcW w:type="dxa" w:w="1440"/>
          </w:tcPr>
          <w:p>
            <w:r>
              <w:t>HUM/UNIT/SAR/SSAR</w:t>
            </w:r>
          </w:p>
        </w:tc>
        <w:tc>
          <w:tcPr>
            <w:tcW w:type="dxa" w:w="1440"/>
          </w:tcPr>
          <w:p>
            <w:r>
              <w:t>Ressources humaines</w:t>
            </w:r>
          </w:p>
        </w:tc>
        <w:tc>
          <w:tcPr>
            <w:tcW w:type="dxa" w:w="1440"/>
          </w:tcPr>
          <w:p>
            <w:r>
              <w:t>Unité</w:t>
            </w:r>
          </w:p>
        </w:tc>
        <w:tc>
          <w:tcPr>
            <w:tcW w:type="dxa" w:w="1440"/>
          </w:tcPr>
          <w:p>
            <w:r>
              <w:t>SAR en Mer</w:t>
            </w:r>
          </w:p>
        </w:tc>
        <w:tc>
          <w:tcPr>
            <w:tcW w:type="dxa" w:w="1440"/>
          </w:tcPr>
          <w:p>
            <w:r>
              <w:t xml:space="preserve"> Équipes de recherche et de sauvetage en mer au large.</w:t>
            </w:r>
          </w:p>
        </w:tc>
        <w:tc>
          <w:tcPr>
            <w:tcW w:type="dxa" w:w="1440"/>
          </w:tcPr>
          <w:p>
            <w:r/>
          </w:p>
        </w:tc>
      </w:tr>
      <w:tr>
        <w:tc>
          <w:tcPr>
            <w:tcW w:type="dxa" w:w="1440"/>
          </w:tcPr>
          <w:p>
            <w:r>
              <w:t>HUM/UNIT/SAR/USAR</w:t>
            </w:r>
          </w:p>
        </w:tc>
        <w:tc>
          <w:tcPr>
            <w:tcW w:type="dxa" w:w="1440"/>
          </w:tcPr>
          <w:p>
            <w:r>
              <w:t>Ressources humaines</w:t>
            </w:r>
          </w:p>
        </w:tc>
        <w:tc>
          <w:tcPr>
            <w:tcW w:type="dxa" w:w="1440"/>
          </w:tcPr>
          <w:p>
            <w:r>
              <w:t>Unité</w:t>
            </w:r>
          </w:p>
        </w:tc>
        <w:tc>
          <w:tcPr>
            <w:tcW w:type="dxa" w:w="1440"/>
          </w:tcPr>
          <w:p>
            <w:r>
              <w:t>SAR Urbain</w:t>
            </w:r>
          </w:p>
        </w:tc>
        <w:tc>
          <w:tcPr>
            <w:tcW w:type="dxa" w:w="1440"/>
          </w:tcPr>
          <w:p>
            <w:r>
              <w:t xml:space="preserve"> Équipes de recherche et de sauvetage spécialisées formées pour travailler en milieu urbain.</w:t>
            </w:r>
          </w:p>
        </w:tc>
        <w:tc>
          <w:tcPr>
            <w:tcW w:type="dxa" w:w="1440"/>
          </w:tcPr>
          <w:p>
            <w:r/>
          </w:p>
        </w:tc>
      </w:tr>
      <w:tr>
        <w:tc>
          <w:tcPr>
            <w:tcW w:type="dxa" w:w="1440"/>
          </w:tcPr>
          <w:p>
            <w:r>
              <w:t>HUM/UNIT/SAR/WSAR</w:t>
            </w:r>
          </w:p>
        </w:tc>
        <w:tc>
          <w:tcPr>
            <w:tcW w:type="dxa" w:w="1440"/>
          </w:tcPr>
          <w:p>
            <w:r>
              <w:t>Ressources humaines</w:t>
            </w:r>
          </w:p>
        </w:tc>
        <w:tc>
          <w:tcPr>
            <w:tcW w:type="dxa" w:w="1440"/>
          </w:tcPr>
          <w:p>
            <w:r>
              <w:t>Unité</w:t>
            </w:r>
          </w:p>
        </w:tc>
        <w:tc>
          <w:tcPr>
            <w:tcW w:type="dxa" w:w="1440"/>
          </w:tcPr>
          <w:p>
            <w:r>
              <w:t>SAR en Eau</w:t>
            </w:r>
          </w:p>
        </w:tc>
        <w:tc>
          <w:tcPr>
            <w:tcW w:type="dxa" w:w="1440"/>
          </w:tcPr>
          <w:p>
            <w:r>
              <w:t xml:space="preserve"> Intérieur (rivières, lacs, etc.).</w:t>
            </w:r>
          </w:p>
        </w:tc>
        <w:tc>
          <w:tcPr>
            <w:tcW w:type="dxa" w:w="1440"/>
          </w:tcPr>
          <w:p>
            <w:r/>
          </w:p>
        </w:tc>
      </w:tr>
      <w:tr>
        <w:tc>
          <w:tcPr>
            <w:tcW w:type="dxa" w:w="1440"/>
          </w:tcPr>
          <w:p>
            <w:r>
              <w:t>HUM/UNIT/SAR/USAR/CANIN</w:t>
            </w:r>
          </w:p>
        </w:tc>
        <w:tc>
          <w:tcPr>
            <w:tcW w:type="dxa" w:w="1440"/>
          </w:tcPr>
          <w:p>
            <w:r>
              <w:t>Ressources humaines</w:t>
            </w:r>
          </w:p>
        </w:tc>
        <w:tc>
          <w:tcPr>
            <w:tcW w:type="dxa" w:w="1440"/>
          </w:tcPr>
          <w:p>
            <w:r>
              <w:t>Unité</w:t>
            </w:r>
          </w:p>
        </w:tc>
        <w:tc>
          <w:tcPr>
            <w:tcW w:type="dxa" w:w="1440"/>
          </w:tcPr>
          <w:p>
            <w:r>
              <w:t>Équipes Canines</w:t>
            </w:r>
          </w:p>
        </w:tc>
        <w:tc>
          <w:tcPr>
            <w:tcW w:type="dxa" w:w="1440"/>
          </w:tcPr>
          <w:p>
            <w:r>
              <w:t xml:space="preserve"> Équipes canines utilisées dans les opérations de recherche et de sauvetage.</w:t>
            </w:r>
          </w:p>
        </w:tc>
        <w:tc>
          <w:tcPr>
            <w:tcW w:type="dxa" w:w="1440"/>
          </w:tcPr>
          <w:p>
            <w:r/>
          </w:p>
        </w:tc>
      </w:tr>
      <w:tr>
        <w:tc>
          <w:tcPr>
            <w:tcW w:type="dxa" w:w="1440"/>
          </w:tcPr>
          <w:p>
            <w:r>
              <w:t>HUM/UNIT/SAR/USAR/DETEC</w:t>
            </w:r>
          </w:p>
        </w:tc>
        <w:tc>
          <w:tcPr>
            <w:tcW w:type="dxa" w:w="1440"/>
          </w:tcPr>
          <w:p>
            <w:r>
              <w:t>Ressources humaines</w:t>
            </w:r>
          </w:p>
        </w:tc>
        <w:tc>
          <w:tcPr>
            <w:tcW w:type="dxa" w:w="1440"/>
          </w:tcPr>
          <w:p>
            <w:r>
              <w:t>Unité</w:t>
            </w:r>
          </w:p>
        </w:tc>
        <w:tc>
          <w:tcPr>
            <w:tcW w:type="dxa" w:w="1440"/>
          </w:tcPr>
          <w:p>
            <w:r>
              <w:t>Équipes de Détection</w:t>
            </w:r>
          </w:p>
        </w:tc>
        <w:tc>
          <w:tcPr>
            <w:tcW w:type="dxa" w:w="1440"/>
          </w:tcPr>
          <w:p>
            <w:r>
              <w:t xml:space="preserve"> Équipes de détection</w:t>
            </w:r>
          </w:p>
        </w:tc>
        <w:tc>
          <w:tcPr>
            <w:tcW w:type="dxa" w:w="1440"/>
          </w:tcPr>
          <w:p>
            <w:r/>
          </w:p>
        </w:tc>
      </w:tr>
      <w:tr>
        <w:tc>
          <w:tcPr>
            <w:tcW w:type="dxa" w:w="1440"/>
          </w:tcPr>
          <w:p>
            <w:r>
              <w:t>MAT/CM</w:t>
            </w:r>
          </w:p>
        </w:tc>
        <w:tc>
          <w:tcPr>
            <w:tcW w:type="dxa" w:w="1440"/>
          </w:tcPr>
          <w:p>
            <w:r>
              <w:t>Matériel</w:t>
            </w:r>
          </w:p>
        </w:tc>
        <w:tc>
          <w:tcPr>
            <w:tcW w:type="dxa" w:w="1440"/>
          </w:tcPr>
          <w:p>
            <w:r>
              <w:t>Consommable</w:t>
            </w:r>
          </w:p>
        </w:tc>
        <w:tc>
          <w:tcPr>
            <w:tcW w:type="dxa" w:w="1440"/>
          </w:tcPr>
          <w:p>
            <w:r>
              <w:t>Consommable</w:t>
            </w:r>
          </w:p>
        </w:tc>
        <w:tc>
          <w:tcPr>
            <w:tcW w:type="dxa" w:w="1440"/>
          </w:tcPr>
          <w:p>
            <w:r>
              <w:t xml:space="preserve"> Consommable</w:t>
            </w:r>
          </w:p>
        </w:tc>
        <w:tc>
          <w:tcPr>
            <w:tcW w:type="dxa" w:w="1440"/>
          </w:tcPr>
          <w:p>
            <w:r/>
          </w:p>
        </w:tc>
      </w:tr>
      <w:tr>
        <w:tc>
          <w:tcPr>
            <w:tcW w:type="dxa" w:w="1440"/>
          </w:tcPr>
          <w:p>
            <w:r>
              <w:t>MAT/EQ</w:t>
            </w:r>
          </w:p>
        </w:tc>
        <w:tc>
          <w:tcPr>
            <w:tcW w:type="dxa" w:w="1440"/>
          </w:tcPr>
          <w:p>
            <w:r>
              <w:t>Matériel</w:t>
            </w:r>
          </w:p>
        </w:tc>
        <w:tc>
          <w:tcPr>
            <w:tcW w:type="dxa" w:w="1440"/>
          </w:tcPr>
          <w:p>
            <w:r>
              <w:t>Équipement</w:t>
            </w:r>
          </w:p>
        </w:tc>
        <w:tc>
          <w:tcPr>
            <w:tcW w:type="dxa" w:w="1440"/>
          </w:tcPr>
          <w:p>
            <w:r>
              <w:t>Équipement</w:t>
            </w:r>
          </w:p>
        </w:tc>
        <w:tc>
          <w:tcPr>
            <w:tcW w:type="dxa" w:w="1440"/>
          </w:tcPr>
          <w:p>
            <w:r>
              <w:t xml:space="preserve"> Équipement</w:t>
            </w:r>
          </w:p>
        </w:tc>
        <w:tc>
          <w:tcPr>
            <w:tcW w:type="dxa" w:w="1440"/>
          </w:tcPr>
          <w:p>
            <w:r/>
          </w:p>
        </w:tc>
      </w:tr>
      <w:tr>
        <w:tc>
          <w:tcPr>
            <w:tcW w:type="dxa" w:w="1440"/>
          </w:tcPr>
          <w:p>
            <w:r>
              <w:t>MAT/VEH</w:t>
            </w:r>
          </w:p>
        </w:tc>
        <w:tc>
          <w:tcPr>
            <w:tcW w:type="dxa" w:w="1440"/>
          </w:tcPr>
          <w:p>
            <w:r>
              <w:t>Matériel</w:t>
            </w:r>
          </w:p>
        </w:tc>
        <w:tc>
          <w:tcPr>
            <w:tcW w:type="dxa" w:w="1440"/>
          </w:tcPr>
          <w:p>
            <w:r>
              <w:t>Véhicule</w:t>
            </w:r>
          </w:p>
        </w:tc>
        <w:tc>
          <w:tcPr>
            <w:tcW w:type="dxa" w:w="1440"/>
          </w:tcPr>
          <w:p>
            <w:r>
              <w:t>Véhicule</w:t>
            </w:r>
          </w:p>
        </w:tc>
        <w:tc>
          <w:tcPr>
            <w:tcW w:type="dxa" w:w="1440"/>
          </w:tcPr>
          <w:p>
            <w:r>
              <w:t xml:space="preserve"> Véhicule</w:t>
            </w:r>
          </w:p>
        </w:tc>
        <w:tc>
          <w:tcPr>
            <w:tcW w:type="dxa" w:w="1440"/>
          </w:tcPr>
          <w:p>
            <w:r/>
          </w:p>
        </w:tc>
      </w:tr>
      <w:tr>
        <w:tc>
          <w:tcPr>
            <w:tcW w:type="dxa" w:w="1440"/>
          </w:tcPr>
          <w:p>
            <w:r>
              <w:t>MAT/CM/ABSAG</w:t>
            </w:r>
          </w:p>
        </w:tc>
        <w:tc>
          <w:tcPr>
            <w:tcW w:type="dxa" w:w="1440"/>
          </w:tcPr>
          <w:p>
            <w:r>
              <w:t>Matériel</w:t>
            </w:r>
          </w:p>
        </w:tc>
        <w:tc>
          <w:tcPr>
            <w:tcW w:type="dxa" w:w="1440"/>
          </w:tcPr>
          <w:p>
            <w:r>
              <w:t>Consommable</w:t>
            </w:r>
          </w:p>
        </w:tc>
        <w:tc>
          <w:tcPr>
            <w:tcW w:type="dxa" w:w="1440"/>
          </w:tcPr>
          <w:p>
            <w:r>
              <w:t>Agent Absorbant</w:t>
            </w:r>
          </w:p>
        </w:tc>
        <w:tc>
          <w:tcPr>
            <w:tcW w:type="dxa" w:w="1440"/>
          </w:tcPr>
          <w:p>
            <w:r>
              <w:t xml:space="preserve"> Agent absorbant</w:t>
            </w:r>
          </w:p>
        </w:tc>
        <w:tc>
          <w:tcPr>
            <w:tcW w:type="dxa" w:w="1440"/>
          </w:tcPr>
          <w:p>
            <w:r/>
          </w:p>
        </w:tc>
      </w:tr>
      <w:tr>
        <w:tc>
          <w:tcPr>
            <w:tcW w:type="dxa" w:w="1440"/>
          </w:tcPr>
          <w:p>
            <w:r>
              <w:t>MAT/CM/BIOAGN</w:t>
            </w:r>
          </w:p>
        </w:tc>
        <w:tc>
          <w:tcPr>
            <w:tcW w:type="dxa" w:w="1440"/>
          </w:tcPr>
          <w:p>
            <w:r>
              <w:t>Matériel</w:t>
            </w:r>
          </w:p>
        </w:tc>
        <w:tc>
          <w:tcPr>
            <w:tcW w:type="dxa" w:w="1440"/>
          </w:tcPr>
          <w:p>
            <w:r>
              <w:t>Consommable</w:t>
            </w:r>
          </w:p>
        </w:tc>
        <w:tc>
          <w:tcPr>
            <w:tcW w:type="dxa" w:w="1440"/>
          </w:tcPr>
          <w:p>
            <w:r>
              <w:t>Agent Biologique</w:t>
            </w:r>
          </w:p>
        </w:tc>
        <w:tc>
          <w:tcPr>
            <w:tcW w:type="dxa" w:w="1440"/>
          </w:tcPr>
          <w:p>
            <w:r>
              <w:t xml:space="preserve"> Toute bactérie, virus ou toxine pouvant être utilisé en soins biologiques.</w:t>
            </w:r>
          </w:p>
        </w:tc>
        <w:tc>
          <w:tcPr>
            <w:tcW w:type="dxa" w:w="1440"/>
          </w:tcPr>
          <w:p>
            <w:r/>
          </w:p>
        </w:tc>
      </w:tr>
      <w:tr>
        <w:tc>
          <w:tcPr>
            <w:tcW w:type="dxa" w:w="1440"/>
          </w:tcPr>
          <w:p>
            <w:r>
              <w:t>MAT/CM/CHMAGN</w:t>
            </w:r>
          </w:p>
        </w:tc>
        <w:tc>
          <w:tcPr>
            <w:tcW w:type="dxa" w:w="1440"/>
          </w:tcPr>
          <w:p>
            <w:r>
              <w:t>Matériel</w:t>
            </w:r>
          </w:p>
        </w:tc>
        <w:tc>
          <w:tcPr>
            <w:tcW w:type="dxa" w:w="1440"/>
          </w:tcPr>
          <w:p>
            <w:r>
              <w:t>Consommable</w:t>
            </w:r>
          </w:p>
        </w:tc>
        <w:tc>
          <w:tcPr>
            <w:tcW w:type="dxa" w:w="1440"/>
          </w:tcPr>
          <w:p>
            <w:r>
              <w:t>Agent Chimique</w:t>
            </w:r>
          </w:p>
        </w:tc>
        <w:tc>
          <w:tcPr>
            <w:tcW w:type="dxa" w:w="1440"/>
          </w:tcPr>
          <w:p>
            <w:r>
              <w:t xml:space="preserve"> Un agent qui provoque des réactions chimiques.</w:t>
            </w:r>
          </w:p>
        </w:tc>
        <w:tc>
          <w:tcPr>
            <w:tcW w:type="dxa" w:w="1440"/>
          </w:tcPr>
          <w:p>
            <w:r/>
          </w:p>
        </w:tc>
      </w:tr>
      <w:tr>
        <w:tc>
          <w:tcPr>
            <w:tcW w:type="dxa" w:w="1440"/>
          </w:tcPr>
          <w:p>
            <w:r>
              <w:t>MAT/CM/CON</w:t>
            </w:r>
          </w:p>
        </w:tc>
        <w:tc>
          <w:tcPr>
            <w:tcW w:type="dxa" w:w="1440"/>
          </w:tcPr>
          <w:p>
            <w:r>
              <w:t>Matériel</w:t>
            </w:r>
          </w:p>
        </w:tc>
        <w:tc>
          <w:tcPr>
            <w:tcW w:type="dxa" w:w="1440"/>
          </w:tcPr>
          <w:p>
            <w:r>
              <w:t>Consommable</w:t>
            </w:r>
          </w:p>
        </w:tc>
        <w:tc>
          <w:tcPr>
            <w:tcW w:type="dxa" w:w="1440"/>
          </w:tcPr>
          <w:p>
            <w:r>
              <w:t>Matériaux de Construction</w:t>
            </w:r>
          </w:p>
        </w:tc>
        <w:tc>
          <w:tcPr>
            <w:tcW w:type="dxa" w:w="1440"/>
          </w:tcPr>
          <w:p>
            <w:r>
              <w:t xml:space="preserve"> Tout matériau pouvant être utilisé dans la construction.</w:t>
            </w:r>
          </w:p>
        </w:tc>
        <w:tc>
          <w:tcPr>
            <w:tcW w:type="dxa" w:w="1440"/>
          </w:tcPr>
          <w:p>
            <w:r/>
          </w:p>
        </w:tc>
      </w:tr>
      <w:tr>
        <w:tc>
          <w:tcPr>
            <w:tcW w:type="dxa" w:w="1440"/>
          </w:tcPr>
          <w:p>
            <w:r>
              <w:t>MAT/CM/EXTAG</w:t>
            </w:r>
          </w:p>
        </w:tc>
        <w:tc>
          <w:tcPr>
            <w:tcW w:type="dxa" w:w="1440"/>
          </w:tcPr>
          <w:p>
            <w:r>
              <w:t>Matériel</w:t>
            </w:r>
          </w:p>
        </w:tc>
        <w:tc>
          <w:tcPr>
            <w:tcW w:type="dxa" w:w="1440"/>
          </w:tcPr>
          <w:p>
            <w:r>
              <w:t>Consommable</w:t>
            </w:r>
          </w:p>
        </w:tc>
        <w:tc>
          <w:tcPr>
            <w:tcW w:type="dxa" w:w="1440"/>
          </w:tcPr>
          <w:p>
            <w:r>
              <w:t>Agent d'Extinction</w:t>
            </w:r>
          </w:p>
        </w:tc>
        <w:tc>
          <w:tcPr>
            <w:tcW w:type="dxa" w:w="1440"/>
          </w:tcPr>
          <w:p>
            <w:r>
              <w:t xml:space="preserve"> Agent d'extinction</w:t>
            </w:r>
          </w:p>
        </w:tc>
        <w:tc>
          <w:tcPr>
            <w:tcW w:type="dxa" w:w="1440"/>
          </w:tcPr>
          <w:p>
            <w:r/>
          </w:p>
        </w:tc>
      </w:tr>
      <w:tr>
        <w:tc>
          <w:tcPr>
            <w:tcW w:type="dxa" w:w="1440"/>
          </w:tcPr>
          <w:p>
            <w:r>
              <w:t>MAT/CM/FOO</w:t>
            </w:r>
          </w:p>
        </w:tc>
        <w:tc>
          <w:tcPr>
            <w:tcW w:type="dxa" w:w="1440"/>
          </w:tcPr>
          <w:p>
            <w:r>
              <w:t>Matériel</w:t>
            </w:r>
          </w:p>
        </w:tc>
        <w:tc>
          <w:tcPr>
            <w:tcW w:type="dxa" w:w="1440"/>
          </w:tcPr>
          <w:p>
            <w:r>
              <w:t>Consommable</w:t>
            </w:r>
          </w:p>
        </w:tc>
        <w:tc>
          <w:tcPr>
            <w:tcW w:type="dxa" w:w="1440"/>
          </w:tcPr>
          <w:p>
            <w:r>
              <w:t>Nourriture</w:t>
            </w:r>
          </w:p>
        </w:tc>
        <w:tc>
          <w:tcPr>
            <w:tcW w:type="dxa" w:w="1440"/>
          </w:tcPr>
          <w:p>
            <w:r>
              <w:t xml:space="preserve"> Matériel à utiliser comme nourriture sous forme solide ou liquide.</w:t>
            </w:r>
          </w:p>
        </w:tc>
        <w:tc>
          <w:tcPr>
            <w:tcW w:type="dxa" w:w="1440"/>
          </w:tcPr>
          <w:p>
            <w:r/>
          </w:p>
        </w:tc>
      </w:tr>
      <w:tr>
        <w:tc>
          <w:tcPr>
            <w:tcW w:type="dxa" w:w="1440"/>
          </w:tcPr>
          <w:p>
            <w:r>
              <w:t>MAT/CM/FUEL</w:t>
            </w:r>
          </w:p>
        </w:tc>
        <w:tc>
          <w:tcPr>
            <w:tcW w:type="dxa" w:w="1440"/>
          </w:tcPr>
          <w:p>
            <w:r>
              <w:t>Matériel</w:t>
            </w:r>
          </w:p>
        </w:tc>
        <w:tc>
          <w:tcPr>
            <w:tcW w:type="dxa" w:w="1440"/>
          </w:tcPr>
          <w:p>
            <w:r>
              <w:t>Consommable</w:t>
            </w:r>
          </w:p>
        </w:tc>
        <w:tc>
          <w:tcPr>
            <w:tcW w:type="dxa" w:w="1440"/>
          </w:tcPr>
          <w:p>
            <w:r>
              <w:t>Carburant</w:t>
            </w:r>
          </w:p>
        </w:tc>
        <w:tc>
          <w:tcPr>
            <w:tcW w:type="dxa" w:w="1440"/>
          </w:tcPr>
          <w:p>
            <w:r>
              <w:t xml:space="preserve"> Une source d'énergie pour les moteurs, les centrales électriques ou les réacteurs : Le kérosène est utilisé comme carburant pour les moteurs à réaction.</w:t>
            </w:r>
          </w:p>
        </w:tc>
        <w:tc>
          <w:tcPr>
            <w:tcW w:type="dxa" w:w="1440"/>
          </w:tcPr>
          <w:p>
            <w:r/>
          </w:p>
        </w:tc>
      </w:tr>
      <w:tr>
        <w:tc>
          <w:tcPr>
            <w:tcW w:type="dxa" w:w="1440"/>
          </w:tcPr>
          <w:p>
            <w:r>
              <w:t>MAT/CM/FUSE</w:t>
            </w:r>
          </w:p>
        </w:tc>
        <w:tc>
          <w:tcPr>
            <w:tcW w:type="dxa" w:w="1440"/>
          </w:tcPr>
          <w:p>
            <w:r>
              <w:t>Matériel</w:t>
            </w:r>
          </w:p>
        </w:tc>
        <w:tc>
          <w:tcPr>
            <w:tcW w:type="dxa" w:w="1440"/>
          </w:tcPr>
          <w:p>
            <w:r>
              <w:t>Consommable</w:t>
            </w:r>
          </w:p>
        </w:tc>
        <w:tc>
          <w:tcPr>
            <w:tcW w:type="dxa" w:w="1440"/>
          </w:tcPr>
          <w:p>
            <w:r>
              <w:t>Fusible</w:t>
            </w:r>
          </w:p>
        </w:tc>
        <w:tc>
          <w:tcPr>
            <w:tcW w:type="dxa" w:w="1440"/>
          </w:tcPr>
          <w:p>
            <w:r>
              <w:t xml:space="preserve"> Un dispositif qui amorce une chaîne explosive.</w:t>
            </w:r>
          </w:p>
        </w:tc>
        <w:tc>
          <w:tcPr>
            <w:tcW w:type="dxa" w:w="1440"/>
          </w:tcPr>
          <w:p>
            <w:r/>
          </w:p>
        </w:tc>
      </w:tr>
      <w:tr>
        <w:tc>
          <w:tcPr>
            <w:tcW w:type="dxa" w:w="1440"/>
          </w:tcPr>
          <w:p>
            <w:r>
              <w:t>MAT/CM/LUBRIC</w:t>
            </w:r>
          </w:p>
        </w:tc>
        <w:tc>
          <w:tcPr>
            <w:tcW w:type="dxa" w:w="1440"/>
          </w:tcPr>
          <w:p>
            <w:r>
              <w:t>Matériel</w:t>
            </w:r>
          </w:p>
        </w:tc>
        <w:tc>
          <w:tcPr>
            <w:tcW w:type="dxa" w:w="1440"/>
          </w:tcPr>
          <w:p>
            <w:r>
              <w:t>Consommable</w:t>
            </w:r>
          </w:p>
        </w:tc>
        <w:tc>
          <w:tcPr>
            <w:tcW w:type="dxa" w:w="1440"/>
          </w:tcPr>
          <w:p>
            <w:r>
              <w:t>Lubrifiant</w:t>
            </w:r>
          </w:p>
        </w:tc>
        <w:tc>
          <w:tcPr>
            <w:tcW w:type="dxa" w:w="1440"/>
          </w:tcPr>
          <w:p>
            <w:r>
              <w:t xml:space="preserve"> Un matériau, généralement de l'huile, utilisé pour lubrifier les machines.</w:t>
            </w:r>
          </w:p>
        </w:tc>
        <w:tc>
          <w:tcPr>
            <w:tcW w:type="dxa" w:w="1440"/>
          </w:tcPr>
          <w:p>
            <w:r/>
          </w:p>
        </w:tc>
      </w:tr>
      <w:tr>
        <w:tc>
          <w:tcPr>
            <w:tcW w:type="dxa" w:w="1440"/>
          </w:tcPr>
          <w:p>
            <w:r>
              <w:t>MAT/CM/MATING</w:t>
            </w:r>
          </w:p>
        </w:tc>
        <w:tc>
          <w:tcPr>
            <w:tcW w:type="dxa" w:w="1440"/>
          </w:tcPr>
          <w:p>
            <w:r>
              <w:t>Matériel</w:t>
            </w:r>
          </w:p>
        </w:tc>
        <w:tc>
          <w:tcPr>
            <w:tcW w:type="dxa" w:w="1440"/>
          </w:tcPr>
          <w:p>
            <w:r>
              <w:t>Consommable</w:t>
            </w:r>
          </w:p>
        </w:tc>
        <w:tc>
          <w:tcPr>
            <w:tcW w:type="dxa" w:w="1440"/>
          </w:tcPr>
          <w:p>
            <w:r>
              <w:t>Revêtement de sol</w:t>
            </w:r>
          </w:p>
        </w:tc>
        <w:tc>
          <w:tcPr>
            <w:tcW w:type="dxa" w:w="1440"/>
          </w:tcPr>
          <w:p>
            <w:r>
              <w:t xml:space="preserve"> Acier ou autre matériau utilisé pour construire une surface de support au sol.</w:t>
            </w:r>
          </w:p>
        </w:tc>
        <w:tc>
          <w:tcPr>
            <w:tcW w:type="dxa" w:w="1440"/>
          </w:tcPr>
          <w:p>
            <w:r/>
          </w:p>
        </w:tc>
      </w:tr>
      <w:tr>
        <w:tc>
          <w:tcPr>
            <w:tcW w:type="dxa" w:w="1440"/>
          </w:tcPr>
          <w:p>
            <w:r>
              <w:t>MAT/CM/MEDICN</w:t>
            </w:r>
          </w:p>
        </w:tc>
        <w:tc>
          <w:tcPr>
            <w:tcW w:type="dxa" w:w="1440"/>
          </w:tcPr>
          <w:p>
            <w:r>
              <w:t>Matériel</w:t>
            </w:r>
          </w:p>
        </w:tc>
        <w:tc>
          <w:tcPr>
            <w:tcW w:type="dxa" w:w="1440"/>
          </w:tcPr>
          <w:p>
            <w:r>
              <w:t>Consommable</w:t>
            </w:r>
          </w:p>
        </w:tc>
        <w:tc>
          <w:tcPr>
            <w:tcW w:type="dxa" w:w="1440"/>
          </w:tcPr>
          <w:p>
            <w:r>
              <w:t>Médicament</w:t>
            </w:r>
          </w:p>
        </w:tc>
        <w:tc>
          <w:tcPr>
            <w:tcW w:type="dxa" w:w="1440"/>
          </w:tcPr>
          <w:p>
            <w:r>
              <w:t xml:space="preserve"> Toute substance ou substances utilisées pour traiter une maladie ou une affection, médicament, remède.</w:t>
            </w:r>
          </w:p>
        </w:tc>
        <w:tc>
          <w:tcPr>
            <w:tcW w:type="dxa" w:w="1440"/>
          </w:tcPr>
          <w:p>
            <w:r/>
          </w:p>
        </w:tc>
      </w:tr>
      <w:tr>
        <w:tc>
          <w:tcPr>
            <w:tcW w:type="dxa" w:w="1440"/>
          </w:tcPr>
          <w:p>
            <w:r>
              <w:t>MAT/CM/MEDSPL</w:t>
            </w:r>
          </w:p>
        </w:tc>
        <w:tc>
          <w:tcPr>
            <w:tcW w:type="dxa" w:w="1440"/>
          </w:tcPr>
          <w:p>
            <w:r>
              <w:t>Matériel</w:t>
            </w:r>
          </w:p>
        </w:tc>
        <w:tc>
          <w:tcPr>
            <w:tcW w:type="dxa" w:w="1440"/>
          </w:tcPr>
          <w:p>
            <w:r>
              <w:t>Consommable</w:t>
            </w:r>
          </w:p>
        </w:tc>
        <w:tc>
          <w:tcPr>
            <w:tcW w:type="dxa" w:w="1440"/>
          </w:tcPr>
          <w:p>
            <w:r>
              <w:t>Fournitures Médicales</w:t>
            </w:r>
          </w:p>
        </w:tc>
        <w:tc>
          <w:tcPr>
            <w:tcW w:type="dxa" w:w="1440"/>
          </w:tcPr>
          <w:p>
            <w:r>
              <w:t xml:space="preserve"> Fournitures pour le traitement des blessures, des maladies et des affections, y compris les médicaments.</w:t>
            </w:r>
          </w:p>
        </w:tc>
        <w:tc>
          <w:tcPr>
            <w:tcW w:type="dxa" w:w="1440"/>
          </w:tcPr>
          <w:p>
            <w:r/>
          </w:p>
        </w:tc>
      </w:tr>
      <w:tr>
        <w:tc>
          <w:tcPr>
            <w:tcW w:type="dxa" w:w="1440"/>
          </w:tcPr>
          <w:p>
            <w:r>
              <w:t>MAT/CM/MEGPHN</w:t>
            </w:r>
          </w:p>
        </w:tc>
        <w:tc>
          <w:tcPr>
            <w:tcW w:type="dxa" w:w="1440"/>
          </w:tcPr>
          <w:p>
            <w:r>
              <w:t>Matériel</w:t>
            </w:r>
          </w:p>
        </w:tc>
        <w:tc>
          <w:tcPr>
            <w:tcW w:type="dxa" w:w="1440"/>
          </w:tcPr>
          <w:p>
            <w:r>
              <w:t>Consommable</w:t>
            </w:r>
          </w:p>
        </w:tc>
        <w:tc>
          <w:tcPr>
            <w:tcW w:type="dxa" w:w="1440"/>
          </w:tcPr>
          <w:p>
            <w:r>
              <w:t>Mégaphone</w:t>
            </w:r>
          </w:p>
        </w:tc>
        <w:tc>
          <w:tcPr>
            <w:tcW w:type="dxa" w:w="1440"/>
          </w:tcPr>
          <w:p>
            <w:r>
              <w:t xml:space="preserve"> Un instrument pour transporter le son sur de longues distances.</w:t>
            </w:r>
          </w:p>
        </w:tc>
        <w:tc>
          <w:tcPr>
            <w:tcW w:type="dxa" w:w="1440"/>
          </w:tcPr>
          <w:p>
            <w:r/>
          </w:p>
        </w:tc>
      </w:tr>
      <w:tr>
        <w:tc>
          <w:tcPr>
            <w:tcW w:type="dxa" w:w="1440"/>
          </w:tcPr>
          <w:p>
            <w:r>
              <w:t>MAT/CM/MONEY</w:t>
            </w:r>
          </w:p>
        </w:tc>
        <w:tc>
          <w:tcPr>
            <w:tcW w:type="dxa" w:w="1440"/>
          </w:tcPr>
          <w:p>
            <w:r>
              <w:t>Matériel</w:t>
            </w:r>
          </w:p>
        </w:tc>
        <w:tc>
          <w:tcPr>
            <w:tcW w:type="dxa" w:w="1440"/>
          </w:tcPr>
          <w:p>
            <w:r>
              <w:t>Consommable</w:t>
            </w:r>
          </w:p>
        </w:tc>
        <w:tc>
          <w:tcPr>
            <w:tcW w:type="dxa" w:w="1440"/>
          </w:tcPr>
          <w:p>
            <w:r>
              <w:t>Argent</w:t>
            </w:r>
          </w:p>
        </w:tc>
        <w:tc>
          <w:tcPr>
            <w:tcW w:type="dxa" w:w="1440"/>
          </w:tcPr>
          <w:p>
            <w:r>
              <w:t xml:space="preserve"> La monnaie officielle, les pièces de monnaie et les billets de banque négociables émis par un gouvernement.</w:t>
            </w:r>
          </w:p>
        </w:tc>
        <w:tc>
          <w:tcPr>
            <w:tcW w:type="dxa" w:w="1440"/>
          </w:tcPr>
          <w:p>
            <w:r/>
          </w:p>
        </w:tc>
      </w:tr>
      <w:tr>
        <w:tc>
          <w:tcPr>
            <w:tcW w:type="dxa" w:w="1440"/>
          </w:tcPr>
          <w:p>
            <w:r>
              <w:t>MAT/CM/OIL</w:t>
            </w:r>
          </w:p>
        </w:tc>
        <w:tc>
          <w:tcPr>
            <w:tcW w:type="dxa" w:w="1440"/>
          </w:tcPr>
          <w:p>
            <w:r>
              <w:t>Matériel</w:t>
            </w:r>
          </w:p>
        </w:tc>
        <w:tc>
          <w:tcPr>
            <w:tcW w:type="dxa" w:w="1440"/>
          </w:tcPr>
          <w:p>
            <w:r>
              <w:t>Consommable</w:t>
            </w:r>
          </w:p>
        </w:tc>
        <w:tc>
          <w:tcPr>
            <w:tcW w:type="dxa" w:w="1440"/>
          </w:tcPr>
          <w:p>
            <w:r>
              <w:t>Pétrole</w:t>
            </w:r>
          </w:p>
        </w:tc>
        <w:tc>
          <w:tcPr>
            <w:tcW w:type="dxa" w:w="1440"/>
          </w:tcPr>
          <w:p>
            <w:r>
              <w:t xml:space="preserve"> Une substance ayant les caractéristiques suivantes (ou la plupart d'entre elles) : à savoir celles d'être liquide à température ordinaire, d'une consistance visqueuse et d'une sensation lisse et collante (onctueuse), plus légère que l'eau et insoluble dans celle-ci, soluble dans l'alcool et l'éther, inflammable, chimiquement neutre.</w:t>
            </w:r>
          </w:p>
        </w:tc>
        <w:tc>
          <w:tcPr>
            <w:tcW w:type="dxa" w:w="1440"/>
          </w:tcPr>
          <w:p>
            <w:r/>
          </w:p>
        </w:tc>
      </w:tr>
      <w:tr>
        <w:tc>
          <w:tcPr>
            <w:tcW w:type="dxa" w:w="1440"/>
          </w:tcPr>
          <w:p>
            <w:r>
              <w:t>MAT/CM/PAINT</w:t>
            </w:r>
          </w:p>
        </w:tc>
        <w:tc>
          <w:tcPr>
            <w:tcW w:type="dxa" w:w="1440"/>
          </w:tcPr>
          <w:p>
            <w:r>
              <w:t>Matériel</w:t>
            </w:r>
          </w:p>
        </w:tc>
        <w:tc>
          <w:tcPr>
            <w:tcW w:type="dxa" w:w="1440"/>
          </w:tcPr>
          <w:p>
            <w:r>
              <w:t>Consommable</w:t>
            </w:r>
          </w:p>
        </w:tc>
        <w:tc>
          <w:tcPr>
            <w:tcW w:type="dxa" w:w="1440"/>
          </w:tcPr>
          <w:p>
            <w:r>
              <w:t>Peinture</w:t>
            </w:r>
          </w:p>
        </w:tc>
        <w:tc>
          <w:tcPr>
            <w:tcW w:type="dxa" w:w="1440"/>
          </w:tcPr>
          <w:p>
            <w:r>
              <w:t xml:space="preserve"> Une substance composée de matière colorante solide dissoute dans un véhicule liquide, tel que l'eau ou l'huile, utilisée pour donner une couleur en étant étalée sur une surface.</w:t>
            </w:r>
          </w:p>
        </w:tc>
        <w:tc>
          <w:tcPr>
            <w:tcW w:type="dxa" w:w="1440"/>
          </w:tcPr>
          <w:p>
            <w:r/>
          </w:p>
        </w:tc>
      </w:tr>
      <w:tr>
        <w:tc>
          <w:tcPr>
            <w:tcW w:type="dxa" w:w="1440"/>
          </w:tcPr>
          <w:p>
            <w:r>
              <w:t>MAT/CM/PAPER</w:t>
            </w:r>
          </w:p>
        </w:tc>
        <w:tc>
          <w:tcPr>
            <w:tcW w:type="dxa" w:w="1440"/>
          </w:tcPr>
          <w:p>
            <w:r>
              <w:t>Matériel</w:t>
            </w:r>
          </w:p>
        </w:tc>
        <w:tc>
          <w:tcPr>
            <w:tcW w:type="dxa" w:w="1440"/>
          </w:tcPr>
          <w:p>
            <w:r>
              <w:t>Consommable</w:t>
            </w:r>
          </w:p>
        </w:tc>
        <w:tc>
          <w:tcPr>
            <w:tcW w:type="dxa" w:w="1440"/>
          </w:tcPr>
          <w:p>
            <w:r>
              <w:t>Papier</w:t>
            </w:r>
          </w:p>
        </w:tc>
        <w:tc>
          <w:tcPr>
            <w:tcW w:type="dxa" w:w="1440"/>
          </w:tcPr>
          <w:p>
            <w:r>
              <w:t xml:space="preserve"> Une substance composée de fibres entrelacées en une structure compacte.</w:t>
            </w:r>
          </w:p>
        </w:tc>
        <w:tc>
          <w:tcPr>
            <w:tcW w:type="dxa" w:w="1440"/>
          </w:tcPr>
          <w:p>
            <w:r/>
          </w:p>
        </w:tc>
      </w:tr>
      <w:tr>
        <w:tc>
          <w:tcPr>
            <w:tcW w:type="dxa" w:w="1440"/>
          </w:tcPr>
          <w:p>
            <w:r>
              <w:t>MAT/CM/PPE</w:t>
            </w:r>
          </w:p>
        </w:tc>
        <w:tc>
          <w:tcPr>
            <w:tcW w:type="dxa" w:w="1440"/>
          </w:tcPr>
          <w:p>
            <w:r>
              <w:t>Matériel</w:t>
            </w:r>
          </w:p>
        </w:tc>
        <w:tc>
          <w:tcPr>
            <w:tcW w:type="dxa" w:w="1440"/>
          </w:tcPr>
          <w:p>
            <w:r>
              <w:t>Consommable</w:t>
            </w:r>
          </w:p>
        </w:tc>
        <w:tc>
          <w:tcPr>
            <w:tcW w:type="dxa" w:w="1440"/>
          </w:tcPr>
          <w:p>
            <w:r>
              <w:t>Équipement de Protection Personnelle</w:t>
            </w:r>
          </w:p>
        </w:tc>
        <w:tc>
          <w:tcPr>
            <w:tcW w:type="dxa" w:w="1440"/>
          </w:tcPr>
          <w:p>
            <w:r>
              <w:t xml:space="preserve"> Un terme désignant des vêtements et un équipement fabriqués pour prévenir les risques pour le personnel liés aux vapeurs, aux gaz et aux particules provenant de déchets dangereux.</w:t>
            </w:r>
          </w:p>
        </w:tc>
        <w:tc>
          <w:tcPr>
            <w:tcW w:type="dxa" w:w="1440"/>
          </w:tcPr>
          <w:p>
            <w:r/>
          </w:p>
        </w:tc>
      </w:tr>
      <w:tr>
        <w:tc>
          <w:tcPr>
            <w:tcW w:type="dxa" w:w="1440"/>
          </w:tcPr>
          <w:p>
            <w:r>
              <w:t>MAT/CM/RATCO</w:t>
            </w:r>
          </w:p>
        </w:tc>
        <w:tc>
          <w:tcPr>
            <w:tcW w:type="dxa" w:w="1440"/>
          </w:tcPr>
          <w:p>
            <w:r>
              <w:t>Matériel</w:t>
            </w:r>
          </w:p>
        </w:tc>
        <w:tc>
          <w:tcPr>
            <w:tcW w:type="dxa" w:w="1440"/>
          </w:tcPr>
          <w:p>
            <w:r>
              <w:t>Consommable</w:t>
            </w:r>
          </w:p>
        </w:tc>
        <w:tc>
          <w:tcPr>
            <w:tcW w:type="dxa" w:w="1440"/>
          </w:tcPr>
          <w:p>
            <w:r>
              <w:t>Rations de Combat</w:t>
            </w:r>
          </w:p>
        </w:tc>
        <w:tc>
          <w:tcPr>
            <w:tcW w:type="dxa" w:w="1440"/>
          </w:tcPr>
          <w:p>
            <w:r>
              <w:t xml:space="preserve"> Un paquet de portions fixes de nourriture alloué aux personnes.</w:t>
            </w:r>
          </w:p>
        </w:tc>
        <w:tc>
          <w:tcPr>
            <w:tcW w:type="dxa" w:w="1440"/>
          </w:tcPr>
          <w:p>
            <w:r/>
          </w:p>
        </w:tc>
      </w:tr>
      <w:tr>
        <w:tc>
          <w:tcPr>
            <w:tcW w:type="dxa" w:w="1440"/>
          </w:tcPr>
          <w:p>
            <w:r>
              <w:t>MAT/CM/RATFR</w:t>
            </w:r>
          </w:p>
        </w:tc>
        <w:tc>
          <w:tcPr>
            <w:tcW w:type="dxa" w:w="1440"/>
          </w:tcPr>
          <w:p>
            <w:r>
              <w:t>Matériel</w:t>
            </w:r>
          </w:p>
        </w:tc>
        <w:tc>
          <w:tcPr>
            <w:tcW w:type="dxa" w:w="1440"/>
          </w:tcPr>
          <w:p>
            <w:r>
              <w:t>Consommable</w:t>
            </w:r>
          </w:p>
        </w:tc>
        <w:tc>
          <w:tcPr>
            <w:tcW w:type="dxa" w:w="1440"/>
          </w:tcPr>
          <w:p>
            <w:r>
              <w:t>Rations Fraîches</w:t>
            </w:r>
          </w:p>
        </w:tc>
        <w:tc>
          <w:tcPr>
            <w:tcW w:type="dxa" w:w="1440"/>
          </w:tcPr>
          <w:p>
            <w:r>
              <w:t xml:space="preserve"> Nourriture fraîche allouée aux personnes.</w:t>
            </w:r>
          </w:p>
        </w:tc>
        <w:tc>
          <w:tcPr>
            <w:tcW w:type="dxa" w:w="1440"/>
          </w:tcPr>
          <w:p>
            <w:r/>
          </w:p>
        </w:tc>
      </w:tr>
      <w:tr>
        <w:tc>
          <w:tcPr>
            <w:tcW w:type="dxa" w:w="1440"/>
          </w:tcPr>
          <w:p>
            <w:r>
              <w:t>MAT/CM/RATTI</w:t>
            </w:r>
          </w:p>
        </w:tc>
        <w:tc>
          <w:tcPr>
            <w:tcW w:type="dxa" w:w="1440"/>
          </w:tcPr>
          <w:p>
            <w:r>
              <w:t>Matériel</w:t>
            </w:r>
          </w:p>
        </w:tc>
        <w:tc>
          <w:tcPr>
            <w:tcW w:type="dxa" w:w="1440"/>
          </w:tcPr>
          <w:p>
            <w:r>
              <w:t>Consommable</w:t>
            </w:r>
          </w:p>
        </w:tc>
        <w:tc>
          <w:tcPr>
            <w:tcW w:type="dxa" w:w="1440"/>
          </w:tcPr>
          <w:p>
            <w:r>
              <w:t>Rations en Conserve</w:t>
            </w:r>
          </w:p>
        </w:tc>
        <w:tc>
          <w:tcPr>
            <w:tcW w:type="dxa" w:w="1440"/>
          </w:tcPr>
          <w:p>
            <w:r>
              <w:t xml:space="preserve"> Nourriture conservée dans un contenant alloué aux personnes.</w:t>
            </w:r>
          </w:p>
        </w:tc>
        <w:tc>
          <w:tcPr>
            <w:tcW w:type="dxa" w:w="1440"/>
          </w:tcPr>
          <w:p>
            <w:r/>
          </w:p>
        </w:tc>
      </w:tr>
      <w:tr>
        <w:tc>
          <w:tcPr>
            <w:tcW w:type="dxa" w:w="1440"/>
          </w:tcPr>
          <w:p>
            <w:r>
              <w:t>MAT/CM/RETAG</w:t>
            </w:r>
          </w:p>
        </w:tc>
        <w:tc>
          <w:tcPr>
            <w:tcW w:type="dxa" w:w="1440"/>
          </w:tcPr>
          <w:p>
            <w:r>
              <w:t>Matériel</w:t>
            </w:r>
          </w:p>
        </w:tc>
        <w:tc>
          <w:tcPr>
            <w:tcW w:type="dxa" w:w="1440"/>
          </w:tcPr>
          <w:p>
            <w:r>
              <w:t>Consommable</w:t>
            </w:r>
          </w:p>
        </w:tc>
        <w:tc>
          <w:tcPr>
            <w:tcW w:type="dxa" w:w="1440"/>
          </w:tcPr>
          <w:p>
            <w:r>
              <w:t>Agent Retardateur</w:t>
            </w:r>
          </w:p>
        </w:tc>
        <w:tc>
          <w:tcPr>
            <w:tcW w:type="dxa" w:w="1440"/>
          </w:tcPr>
          <w:p>
            <w:r>
              <w:t xml:space="preserve"> Agent retardateur</w:t>
            </w:r>
          </w:p>
        </w:tc>
        <w:tc>
          <w:tcPr>
            <w:tcW w:type="dxa" w:w="1440"/>
          </w:tcPr>
          <w:p>
            <w:r/>
          </w:p>
        </w:tc>
      </w:tr>
      <w:tr>
        <w:tc>
          <w:tcPr>
            <w:tcW w:type="dxa" w:w="1440"/>
          </w:tcPr>
          <w:p>
            <w:r>
              <w:t>MAT/CM/TIMBER</w:t>
            </w:r>
          </w:p>
        </w:tc>
        <w:tc>
          <w:tcPr>
            <w:tcW w:type="dxa" w:w="1440"/>
          </w:tcPr>
          <w:p>
            <w:r>
              <w:t>Matériel</w:t>
            </w:r>
          </w:p>
        </w:tc>
        <w:tc>
          <w:tcPr>
            <w:tcW w:type="dxa" w:w="1440"/>
          </w:tcPr>
          <w:p>
            <w:r>
              <w:t>Consommable</w:t>
            </w:r>
          </w:p>
        </w:tc>
        <w:tc>
          <w:tcPr>
            <w:tcW w:type="dxa" w:w="1440"/>
          </w:tcPr>
          <w:p>
            <w:r>
              <w:t>Bois</w:t>
            </w:r>
          </w:p>
        </w:tc>
        <w:tc>
          <w:tcPr>
            <w:tcW w:type="dxa" w:w="1440"/>
          </w:tcPr>
          <w:p>
            <w:r>
              <w:t xml:space="preserve"> Bois utilisé pour la construction</w:t>
            </w:r>
          </w:p>
        </w:tc>
        <w:tc>
          <w:tcPr>
            <w:tcW w:type="dxa" w:w="1440"/>
          </w:tcPr>
          <w:p>
            <w:r/>
          </w:p>
        </w:tc>
      </w:tr>
      <w:tr>
        <w:tc>
          <w:tcPr>
            <w:tcW w:type="dxa" w:w="1440"/>
          </w:tcPr>
          <w:p>
            <w:r>
              <w:t>MAT/CM/UNIFRM</w:t>
            </w:r>
          </w:p>
        </w:tc>
        <w:tc>
          <w:tcPr>
            <w:tcW w:type="dxa" w:w="1440"/>
          </w:tcPr>
          <w:p>
            <w:r>
              <w:t>Matériel</w:t>
            </w:r>
          </w:p>
        </w:tc>
        <w:tc>
          <w:tcPr>
            <w:tcW w:type="dxa" w:w="1440"/>
          </w:tcPr>
          <w:p>
            <w:r>
              <w:t>Consommable</w:t>
            </w:r>
          </w:p>
        </w:tc>
        <w:tc>
          <w:tcPr>
            <w:tcW w:type="dxa" w:w="1440"/>
          </w:tcPr>
          <w:p>
            <w:r>
              <w:t>Uniforme</w:t>
            </w:r>
          </w:p>
        </w:tc>
        <w:tc>
          <w:tcPr>
            <w:tcW w:type="dxa" w:w="1440"/>
          </w:tcPr>
          <w:p>
            <w:r>
              <w:t xml:space="preserve"> Une tenue distinctive de coupe uniforme, de matériaux et de couleur portée par tous les membres d'une force navale, militaire ou autre à laquelle elle est reconnue comme appartenant proprement et de manière particulière.</w:t>
            </w:r>
          </w:p>
        </w:tc>
        <w:tc>
          <w:tcPr>
            <w:tcW w:type="dxa" w:w="1440"/>
          </w:tcPr>
          <w:p>
            <w:r/>
          </w:p>
        </w:tc>
      </w:tr>
      <w:tr>
        <w:tc>
          <w:tcPr>
            <w:tcW w:type="dxa" w:w="1440"/>
          </w:tcPr>
          <w:p>
            <w:r>
              <w:t>MAT/CM/WIRE</w:t>
            </w:r>
          </w:p>
        </w:tc>
        <w:tc>
          <w:tcPr>
            <w:tcW w:type="dxa" w:w="1440"/>
          </w:tcPr>
          <w:p>
            <w:r>
              <w:t>Matériel</w:t>
            </w:r>
          </w:p>
        </w:tc>
        <w:tc>
          <w:tcPr>
            <w:tcW w:type="dxa" w:w="1440"/>
          </w:tcPr>
          <w:p>
            <w:r>
              <w:t>Consommable</w:t>
            </w:r>
          </w:p>
        </w:tc>
        <w:tc>
          <w:tcPr>
            <w:tcW w:type="dxa" w:w="1440"/>
          </w:tcPr>
          <w:p>
            <w:r>
              <w:t>Fil</w:t>
            </w:r>
          </w:p>
        </w:tc>
        <w:tc>
          <w:tcPr>
            <w:tcW w:type="dxa" w:w="1440"/>
          </w:tcPr>
          <w:p>
            <w:r>
              <w:t xml:space="preserve"> Un brin ou une tige métallique souple fabriqué en plusieurs longueurs et diamètres.</w:t>
            </w:r>
          </w:p>
        </w:tc>
        <w:tc>
          <w:tcPr>
            <w:tcW w:type="dxa" w:w="1440"/>
          </w:tcPr>
          <w:p>
            <w:r/>
          </w:p>
        </w:tc>
      </w:tr>
      <w:tr>
        <w:tc>
          <w:tcPr>
            <w:tcW w:type="dxa" w:w="1440"/>
          </w:tcPr>
          <w:p>
            <w:r>
              <w:t>MAT/CM/WTREXT</w:t>
            </w:r>
          </w:p>
        </w:tc>
        <w:tc>
          <w:tcPr>
            <w:tcW w:type="dxa" w:w="1440"/>
          </w:tcPr>
          <w:p>
            <w:r>
              <w:t>Matériel</w:t>
            </w:r>
          </w:p>
        </w:tc>
        <w:tc>
          <w:tcPr>
            <w:tcW w:type="dxa" w:w="1440"/>
          </w:tcPr>
          <w:p>
            <w:r>
              <w:t>Consommable</w:t>
            </w:r>
          </w:p>
        </w:tc>
        <w:tc>
          <w:tcPr>
            <w:tcW w:type="dxa" w:w="1440"/>
          </w:tcPr>
          <w:p>
            <w:r>
              <w:t>Eau</w:t>
            </w:r>
          </w:p>
        </w:tc>
        <w:tc>
          <w:tcPr>
            <w:tcW w:type="dxa" w:w="1440"/>
          </w:tcPr>
          <w:p>
            <w:r>
              <w:t xml:space="preserve"> H2O pouvant être utilisée comme agent extincteur</w:t>
            </w:r>
          </w:p>
        </w:tc>
        <w:tc>
          <w:tcPr>
            <w:tcW w:type="dxa" w:w="1440"/>
          </w:tcPr>
          <w:p>
            <w:r/>
          </w:p>
        </w:tc>
      </w:tr>
      <w:tr>
        <w:tc>
          <w:tcPr>
            <w:tcW w:type="dxa" w:w="1440"/>
          </w:tcPr>
          <w:p>
            <w:r>
              <w:t>MAT/CM/WTRPOT</w:t>
            </w:r>
          </w:p>
        </w:tc>
        <w:tc>
          <w:tcPr>
            <w:tcW w:type="dxa" w:w="1440"/>
          </w:tcPr>
          <w:p>
            <w:r>
              <w:t>Matériel</w:t>
            </w:r>
          </w:p>
        </w:tc>
        <w:tc>
          <w:tcPr>
            <w:tcW w:type="dxa" w:w="1440"/>
          </w:tcPr>
          <w:p>
            <w:r>
              <w:t>Consommable</w:t>
            </w:r>
          </w:p>
        </w:tc>
        <w:tc>
          <w:tcPr>
            <w:tcW w:type="dxa" w:w="1440"/>
          </w:tcPr>
          <w:p>
            <w:r>
              <w:t>Eau Potable</w:t>
            </w:r>
          </w:p>
        </w:tc>
        <w:tc>
          <w:tcPr>
            <w:tcW w:type="dxa" w:w="1440"/>
          </w:tcPr>
          <w:p>
            <w:r>
              <w:t xml:space="preserve"> H2O qui a été filtrée et traitée pour éliminer les poisons ou les toxines nuisibles aux êtres humains.</w:t>
            </w:r>
          </w:p>
        </w:tc>
        <w:tc>
          <w:tcPr>
            <w:tcW w:type="dxa" w:w="1440"/>
          </w:tcPr>
          <w:p>
            <w:r/>
          </w:p>
        </w:tc>
      </w:tr>
      <w:tr>
        <w:tc>
          <w:tcPr>
            <w:tcW w:type="dxa" w:w="1440"/>
          </w:tcPr>
          <w:p>
            <w:r>
              <w:t>MAT/CM/ABSAG/CHM</w:t>
            </w:r>
          </w:p>
        </w:tc>
        <w:tc>
          <w:tcPr>
            <w:tcW w:type="dxa" w:w="1440"/>
          </w:tcPr>
          <w:p>
            <w:r>
              <w:t>Matériel</w:t>
            </w:r>
          </w:p>
        </w:tc>
        <w:tc>
          <w:tcPr>
            <w:tcW w:type="dxa" w:w="1440"/>
          </w:tcPr>
          <w:p>
            <w:r>
              <w:t>Consommable</w:t>
            </w:r>
          </w:p>
        </w:tc>
        <w:tc>
          <w:tcPr>
            <w:tcW w:type="dxa" w:w="1440"/>
          </w:tcPr>
          <w:p>
            <w:r>
              <w:t>Absorbant Chimique</w:t>
            </w:r>
          </w:p>
        </w:tc>
        <w:tc>
          <w:tcPr>
            <w:tcW w:type="dxa" w:w="1440"/>
          </w:tcPr>
          <w:p>
            <w:r>
              <w:t xml:space="preserve"> Substance spécialisée utilisée pour absorber les produits chimiques.</w:t>
            </w:r>
          </w:p>
        </w:tc>
        <w:tc>
          <w:tcPr>
            <w:tcW w:type="dxa" w:w="1440"/>
          </w:tcPr>
          <w:p>
            <w:r/>
          </w:p>
        </w:tc>
      </w:tr>
      <w:tr>
        <w:tc>
          <w:tcPr>
            <w:tcW w:type="dxa" w:w="1440"/>
          </w:tcPr>
          <w:p>
            <w:r>
              <w:t>MAT/CM/ABSAG/PHY</w:t>
            </w:r>
          </w:p>
        </w:tc>
        <w:tc>
          <w:tcPr>
            <w:tcW w:type="dxa" w:w="1440"/>
          </w:tcPr>
          <w:p>
            <w:r>
              <w:t>Matériel</w:t>
            </w:r>
          </w:p>
        </w:tc>
        <w:tc>
          <w:tcPr>
            <w:tcW w:type="dxa" w:w="1440"/>
          </w:tcPr>
          <w:p>
            <w:r>
              <w:t>Consommable</w:t>
            </w:r>
          </w:p>
        </w:tc>
        <w:tc>
          <w:tcPr>
            <w:tcW w:type="dxa" w:w="1440"/>
          </w:tcPr>
          <w:p>
            <w:r>
              <w:t>Absorbant Physique</w:t>
            </w:r>
          </w:p>
        </w:tc>
        <w:tc>
          <w:tcPr>
            <w:tcW w:type="dxa" w:w="1440"/>
          </w:tcPr>
          <w:p>
            <w:r>
              <w:t xml:space="preserve"> Substance spécialisée utilisée pour absorber les matériaux dangereux</w:t>
            </w:r>
          </w:p>
        </w:tc>
        <w:tc>
          <w:tcPr>
            <w:tcW w:type="dxa" w:w="1440"/>
          </w:tcPr>
          <w:p>
            <w:r/>
          </w:p>
        </w:tc>
      </w:tr>
      <w:tr>
        <w:tc>
          <w:tcPr>
            <w:tcW w:type="dxa" w:w="1440"/>
          </w:tcPr>
          <w:p>
            <w:r>
              <w:t>MAT/CM/EXTAG/CO2</w:t>
            </w:r>
          </w:p>
        </w:tc>
        <w:tc>
          <w:tcPr>
            <w:tcW w:type="dxa" w:w="1440"/>
          </w:tcPr>
          <w:p>
            <w:r>
              <w:t>Matériel</w:t>
            </w:r>
          </w:p>
        </w:tc>
        <w:tc>
          <w:tcPr>
            <w:tcW w:type="dxa" w:w="1440"/>
          </w:tcPr>
          <w:p>
            <w:r>
              <w:t>Consommable</w:t>
            </w:r>
          </w:p>
        </w:tc>
        <w:tc>
          <w:tcPr>
            <w:tcW w:type="dxa" w:w="1440"/>
          </w:tcPr>
          <w:p>
            <w:r>
              <w:t>CO2</w:t>
            </w:r>
          </w:p>
        </w:tc>
        <w:tc>
          <w:tcPr>
            <w:tcW w:type="dxa" w:w="1440"/>
          </w:tcPr>
          <w:p>
            <w:r>
              <w:t xml:space="preserve"> Agent extincteur spécialisé souvent utilisé dans les installations fixes et les extincteurs portables conçus pour étouffer un incendie en éliminant l'oxygène.</w:t>
            </w:r>
          </w:p>
        </w:tc>
        <w:tc>
          <w:tcPr>
            <w:tcW w:type="dxa" w:w="1440"/>
          </w:tcPr>
          <w:p>
            <w:r/>
          </w:p>
        </w:tc>
      </w:tr>
      <w:tr>
        <w:tc>
          <w:tcPr>
            <w:tcW w:type="dxa" w:w="1440"/>
          </w:tcPr>
          <w:p>
            <w:r>
              <w:t>MAT/CM/EXTAG/DRYMIN</w:t>
            </w:r>
          </w:p>
        </w:tc>
        <w:tc>
          <w:tcPr>
            <w:tcW w:type="dxa" w:w="1440"/>
          </w:tcPr>
          <w:p>
            <w:r>
              <w:t>Matériel</w:t>
            </w:r>
          </w:p>
        </w:tc>
        <w:tc>
          <w:tcPr>
            <w:tcW w:type="dxa" w:w="1440"/>
          </w:tcPr>
          <w:p>
            <w:r>
              <w:t>Consommable</w:t>
            </w:r>
          </w:p>
        </w:tc>
        <w:tc>
          <w:tcPr>
            <w:tcW w:type="dxa" w:w="1440"/>
          </w:tcPr>
          <w:p>
            <w:r>
              <w:t>Minéraux Secs</w:t>
            </w:r>
          </w:p>
        </w:tc>
        <w:tc>
          <w:tcPr>
            <w:tcW w:type="dxa" w:w="1440"/>
          </w:tcPr>
          <w:p>
            <w:r>
              <w:t xml:space="preserve"> Matériaux incombustibles utilisés dans les extincteurs.</w:t>
            </w:r>
          </w:p>
        </w:tc>
        <w:tc>
          <w:tcPr>
            <w:tcW w:type="dxa" w:w="1440"/>
          </w:tcPr>
          <w:p>
            <w:r/>
          </w:p>
        </w:tc>
      </w:tr>
      <w:tr>
        <w:tc>
          <w:tcPr>
            <w:tcW w:type="dxa" w:w="1440"/>
          </w:tcPr>
          <w:p>
            <w:r>
              <w:t>MAT/CM/EXTAG/FATFIR</w:t>
            </w:r>
          </w:p>
        </w:tc>
        <w:tc>
          <w:tcPr>
            <w:tcW w:type="dxa" w:w="1440"/>
          </w:tcPr>
          <w:p>
            <w:r>
              <w:t>Matériel</w:t>
            </w:r>
          </w:p>
        </w:tc>
        <w:tc>
          <w:tcPr>
            <w:tcW w:type="dxa" w:w="1440"/>
          </w:tcPr>
          <w:p>
            <w:r>
              <w:t>Consommable</w:t>
            </w:r>
          </w:p>
        </w:tc>
        <w:tc>
          <w:tcPr>
            <w:tcW w:type="dxa" w:w="1440"/>
          </w:tcPr>
          <w:p>
            <w:r>
              <w:t>Extincteur pour feux de graisse</w:t>
            </w:r>
          </w:p>
        </w:tc>
        <w:tc>
          <w:tcPr>
            <w:tcW w:type="dxa" w:w="1440"/>
          </w:tcPr>
          <w:p>
            <w:r>
              <w:t xml:space="preserve"> Extincteur spécialisé adapté à l'extinction des feux de graisse.</w:t>
            </w:r>
          </w:p>
        </w:tc>
        <w:tc>
          <w:tcPr>
            <w:tcW w:type="dxa" w:w="1440"/>
          </w:tcPr>
          <w:p>
            <w:r/>
          </w:p>
        </w:tc>
      </w:tr>
      <w:tr>
        <w:tc>
          <w:tcPr>
            <w:tcW w:type="dxa" w:w="1440"/>
          </w:tcPr>
          <w:p>
            <w:r>
              <w:t>MAT/CM/EXTAG/FOAM</w:t>
            </w:r>
          </w:p>
        </w:tc>
        <w:tc>
          <w:tcPr>
            <w:tcW w:type="dxa" w:w="1440"/>
          </w:tcPr>
          <w:p>
            <w:r>
              <w:t>Matériel</w:t>
            </w:r>
          </w:p>
        </w:tc>
        <w:tc>
          <w:tcPr>
            <w:tcW w:type="dxa" w:w="1440"/>
          </w:tcPr>
          <w:p>
            <w:r>
              <w:t>Consommable</w:t>
            </w:r>
          </w:p>
        </w:tc>
        <w:tc>
          <w:tcPr>
            <w:tcW w:type="dxa" w:w="1440"/>
          </w:tcPr>
          <w:p>
            <w:r>
              <w:t>Concentré de Mousse</w:t>
            </w:r>
          </w:p>
        </w:tc>
        <w:tc>
          <w:tcPr>
            <w:tcW w:type="dxa" w:w="1440"/>
          </w:tcPr>
          <w:p>
            <w:r>
              <w:t xml:space="preserve"> Concentré de mousse utilisé pour éteindre les feux de liquides inflammables, conçu pour étouffer un incendie en éliminant l'oxygène.</w:t>
            </w:r>
          </w:p>
        </w:tc>
        <w:tc>
          <w:tcPr>
            <w:tcW w:type="dxa" w:w="1440"/>
          </w:tcPr>
          <w:p>
            <w:r/>
          </w:p>
        </w:tc>
      </w:tr>
      <w:tr>
        <w:tc>
          <w:tcPr>
            <w:tcW w:type="dxa" w:w="1440"/>
          </w:tcPr>
          <w:p>
            <w:r>
              <w:t>MAT/CM/EXTAG/HALON</w:t>
            </w:r>
          </w:p>
        </w:tc>
        <w:tc>
          <w:tcPr>
            <w:tcW w:type="dxa" w:w="1440"/>
          </w:tcPr>
          <w:p>
            <w:r>
              <w:t>Matériel</w:t>
            </w:r>
          </w:p>
        </w:tc>
        <w:tc>
          <w:tcPr>
            <w:tcW w:type="dxa" w:w="1440"/>
          </w:tcPr>
          <w:p>
            <w:r>
              <w:t>Consommable</w:t>
            </w:r>
          </w:p>
        </w:tc>
        <w:tc>
          <w:tcPr>
            <w:tcW w:type="dxa" w:w="1440"/>
          </w:tcPr>
          <w:p>
            <w:r>
              <w:t>Halon</w:t>
            </w:r>
          </w:p>
        </w:tc>
        <w:tc>
          <w:tcPr>
            <w:tcW w:type="dxa" w:w="1440"/>
          </w:tcPr>
          <w:p>
            <w:r>
              <w:t xml:space="preserve"> Agent extincteur spécialisé qui a été remplacé en raison de préoccupations environnementales.</w:t>
            </w:r>
          </w:p>
        </w:tc>
        <w:tc>
          <w:tcPr>
            <w:tcW w:type="dxa" w:w="1440"/>
          </w:tcPr>
          <w:p>
            <w:r/>
          </w:p>
        </w:tc>
      </w:tr>
      <w:tr>
        <w:tc>
          <w:tcPr>
            <w:tcW w:type="dxa" w:w="1440"/>
          </w:tcPr>
          <w:p>
            <w:r>
              <w:t>MAT/CM/EXTAG/INERT</w:t>
            </w:r>
          </w:p>
        </w:tc>
        <w:tc>
          <w:tcPr>
            <w:tcW w:type="dxa" w:w="1440"/>
          </w:tcPr>
          <w:p>
            <w:r>
              <w:t>Matériel</w:t>
            </w:r>
          </w:p>
        </w:tc>
        <w:tc>
          <w:tcPr>
            <w:tcW w:type="dxa" w:w="1440"/>
          </w:tcPr>
          <w:p>
            <w:r>
              <w:t>Consommable</w:t>
            </w:r>
          </w:p>
        </w:tc>
        <w:tc>
          <w:tcPr>
            <w:tcW w:type="dxa" w:w="1440"/>
          </w:tcPr>
          <w:p>
            <w:r>
              <w:t>Agent Inerte</w:t>
            </w:r>
          </w:p>
        </w:tc>
        <w:tc>
          <w:tcPr>
            <w:tcW w:type="dxa" w:w="1440"/>
          </w:tcPr>
          <w:p>
            <w:r>
              <w:t xml:space="preserve"> Agent extincteur utilisé pour les feux spécialisés en raison de la nature du feu ou des éléments impliqués.</w:t>
            </w:r>
          </w:p>
        </w:tc>
        <w:tc>
          <w:tcPr>
            <w:tcW w:type="dxa" w:w="1440"/>
          </w:tcPr>
          <w:p>
            <w:r/>
          </w:p>
        </w:tc>
      </w:tr>
      <w:tr>
        <w:tc>
          <w:tcPr>
            <w:tcW w:type="dxa" w:w="1440"/>
          </w:tcPr>
          <w:p>
            <w:r>
              <w:t>MAT/CM/EXTAG/METPWD</w:t>
            </w:r>
          </w:p>
        </w:tc>
        <w:tc>
          <w:tcPr>
            <w:tcW w:type="dxa" w:w="1440"/>
          </w:tcPr>
          <w:p>
            <w:r>
              <w:t>Matériel</w:t>
            </w:r>
          </w:p>
        </w:tc>
        <w:tc>
          <w:tcPr>
            <w:tcW w:type="dxa" w:w="1440"/>
          </w:tcPr>
          <w:p>
            <w:r>
              <w:t>Consommable</w:t>
            </w:r>
          </w:p>
        </w:tc>
        <w:tc>
          <w:tcPr>
            <w:tcW w:type="dxa" w:w="1440"/>
          </w:tcPr>
          <w:p>
            <w:r>
              <w:t>Poudre Métallique</w:t>
            </w:r>
          </w:p>
        </w:tc>
        <w:tc>
          <w:tcPr>
            <w:tcW w:type="dxa" w:w="1440"/>
          </w:tcPr>
          <w:p>
            <w:r>
              <w:t xml:space="preserve"> Poudre spécialisée utilisée pour éteindre un large éventail de feux.</w:t>
            </w:r>
          </w:p>
        </w:tc>
        <w:tc>
          <w:tcPr>
            <w:tcW w:type="dxa" w:w="1440"/>
          </w:tcPr>
          <w:p>
            <w:r/>
          </w:p>
        </w:tc>
      </w:tr>
      <w:tr>
        <w:tc>
          <w:tcPr>
            <w:tcW w:type="dxa" w:w="1440"/>
          </w:tcPr>
          <w:p>
            <w:r>
              <w:t>MAT/CM/EXTAG/POWDER</w:t>
            </w:r>
          </w:p>
        </w:tc>
        <w:tc>
          <w:tcPr>
            <w:tcW w:type="dxa" w:w="1440"/>
          </w:tcPr>
          <w:p>
            <w:r>
              <w:t>Matériel</w:t>
            </w:r>
          </w:p>
        </w:tc>
        <w:tc>
          <w:tcPr>
            <w:tcW w:type="dxa" w:w="1440"/>
          </w:tcPr>
          <w:p>
            <w:r>
              <w:t>Consommable</w:t>
            </w:r>
          </w:p>
        </w:tc>
        <w:tc>
          <w:tcPr>
            <w:tcW w:type="dxa" w:w="1440"/>
          </w:tcPr>
          <w:p>
            <w:r>
              <w:t>Poudre</w:t>
            </w:r>
          </w:p>
        </w:tc>
        <w:tc>
          <w:tcPr>
            <w:tcW w:type="dxa" w:w="1440"/>
          </w:tcPr>
          <w:p>
            <w:r>
              <w:t xml:space="preserve"> Poudre spécialisée utilisée pour éteindre un large éventail de feux.</w:t>
            </w:r>
          </w:p>
        </w:tc>
        <w:tc>
          <w:tcPr>
            <w:tcW w:type="dxa" w:w="1440"/>
          </w:tcPr>
          <w:p>
            <w:r/>
          </w:p>
        </w:tc>
      </w:tr>
      <w:tr>
        <w:tc>
          <w:tcPr>
            <w:tcW w:type="dxa" w:w="1440"/>
          </w:tcPr>
          <w:p>
            <w:r>
              <w:t>MAT/CM/EXTAG/FOAM/AFFF</w:t>
            </w:r>
          </w:p>
        </w:tc>
        <w:tc>
          <w:tcPr>
            <w:tcW w:type="dxa" w:w="1440"/>
          </w:tcPr>
          <w:p>
            <w:r>
              <w:t>Matériel</w:t>
            </w:r>
          </w:p>
        </w:tc>
        <w:tc>
          <w:tcPr>
            <w:tcW w:type="dxa" w:w="1440"/>
          </w:tcPr>
          <w:p>
            <w:r>
              <w:t>Consommable</w:t>
            </w:r>
          </w:p>
        </w:tc>
        <w:tc>
          <w:tcPr>
            <w:tcW w:type="dxa" w:w="1440"/>
          </w:tcPr>
          <w:p>
            <w:r>
              <w:t>AFFF (Agent Extincteur Moussant Film-Formant Aqueux)</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MAT/CM/EXTAG/FOAM/AFFFAR</w:t>
            </w:r>
          </w:p>
        </w:tc>
        <w:tc>
          <w:tcPr>
            <w:tcW w:type="dxa" w:w="1440"/>
          </w:tcPr>
          <w:p>
            <w:r>
              <w:t>Matériel</w:t>
            </w:r>
          </w:p>
        </w:tc>
        <w:tc>
          <w:tcPr>
            <w:tcW w:type="dxa" w:w="1440"/>
          </w:tcPr>
          <w:p>
            <w:r>
              <w:t>Consommable</w:t>
            </w:r>
          </w:p>
        </w:tc>
        <w:tc>
          <w:tcPr>
            <w:tcW w:type="dxa" w:w="1440"/>
          </w:tcPr>
          <w:p>
            <w:r>
              <w:t>AFFF (Résistant à l'Alcool)</w:t>
            </w:r>
          </w:p>
        </w:tc>
        <w:tc>
          <w:tcPr>
            <w:tcW w:type="dxa" w:w="1440"/>
          </w:tcPr>
          <w:p>
            <w:r>
              <w:t xml:space="preserve"> Mousse extinctrice spécialisée utilisée sur les feux de liquides inflammables, conçue pour étouffer un incendie en éliminant l'oxygène.</w:t>
            </w:r>
          </w:p>
        </w:tc>
        <w:tc>
          <w:tcPr>
            <w:tcW w:type="dxa" w:w="1440"/>
          </w:tcPr>
          <w:p>
            <w:r/>
          </w:p>
        </w:tc>
      </w:tr>
      <w:tr>
        <w:tc>
          <w:tcPr>
            <w:tcW w:type="dxa" w:w="1440"/>
          </w:tcPr>
          <w:p>
            <w:r>
              <w:t>MAT/CM/EXTAG/FOAM/OTH</w:t>
            </w:r>
          </w:p>
        </w:tc>
        <w:tc>
          <w:tcPr>
            <w:tcW w:type="dxa" w:w="1440"/>
          </w:tcPr>
          <w:p>
            <w:r>
              <w:t>Matériel</w:t>
            </w:r>
          </w:p>
        </w:tc>
        <w:tc>
          <w:tcPr>
            <w:tcW w:type="dxa" w:w="1440"/>
          </w:tcPr>
          <w:p>
            <w:r>
              <w:t>Consommable</w:t>
            </w:r>
          </w:p>
        </w:tc>
        <w:tc>
          <w:tcPr>
            <w:tcW w:type="dxa" w:w="1440"/>
          </w:tcPr>
          <w:p>
            <w:r>
              <w:t>Autres (liste complète à fournir)</w:t>
            </w:r>
          </w:p>
        </w:tc>
        <w:tc>
          <w:tcPr>
            <w:tcW w:type="dxa" w:w="1440"/>
          </w:tcPr>
          <w:p>
            <w:r/>
          </w:p>
        </w:tc>
        <w:tc>
          <w:tcPr>
            <w:tcW w:type="dxa" w:w="1440"/>
          </w:tcPr>
          <w:p>
            <w:r/>
          </w:p>
        </w:tc>
      </w:tr>
      <w:tr>
        <w:tc>
          <w:tcPr>
            <w:tcW w:type="dxa" w:w="1440"/>
          </w:tcPr>
          <w:p>
            <w:r>
              <w:t>MAT/CM/FUEL/AVNFU</w:t>
            </w:r>
          </w:p>
        </w:tc>
        <w:tc>
          <w:tcPr>
            <w:tcW w:type="dxa" w:w="1440"/>
          </w:tcPr>
          <w:p>
            <w:r>
              <w:t>Matériel</w:t>
            </w:r>
          </w:p>
        </w:tc>
        <w:tc>
          <w:tcPr>
            <w:tcW w:type="dxa" w:w="1440"/>
          </w:tcPr>
          <w:p>
            <w:r>
              <w:t>Consommable</w:t>
            </w:r>
          </w:p>
        </w:tc>
        <w:tc>
          <w:tcPr>
            <w:tcW w:type="dxa" w:w="1440"/>
          </w:tcPr>
          <w:p>
            <w:r>
              <w:t>Carburant pour Aviation</w:t>
            </w:r>
          </w:p>
        </w:tc>
        <w:tc>
          <w:tcPr>
            <w:tcW w:type="dxa" w:w="1440"/>
          </w:tcPr>
          <w:p>
            <w:r>
              <w:t xml:space="preserve"> Une fraction de pétrole utilisée comme carburant dans les moteurs d'avion.</w:t>
            </w:r>
          </w:p>
        </w:tc>
        <w:tc>
          <w:tcPr>
            <w:tcW w:type="dxa" w:w="1440"/>
          </w:tcPr>
          <w:p>
            <w:r/>
          </w:p>
        </w:tc>
      </w:tr>
      <w:tr>
        <w:tc>
          <w:tcPr>
            <w:tcW w:type="dxa" w:w="1440"/>
          </w:tcPr>
          <w:p>
            <w:r>
              <w:t>MAT/CM/FUEL/DIESEL</w:t>
            </w:r>
          </w:p>
        </w:tc>
        <w:tc>
          <w:tcPr>
            <w:tcW w:type="dxa" w:w="1440"/>
          </w:tcPr>
          <w:p>
            <w:r>
              <w:t>Matériel</w:t>
            </w:r>
          </w:p>
        </w:tc>
        <w:tc>
          <w:tcPr>
            <w:tcW w:type="dxa" w:w="1440"/>
          </w:tcPr>
          <w:p>
            <w:r>
              <w:t>Consommable</w:t>
            </w:r>
          </w:p>
        </w:tc>
        <w:tc>
          <w:tcPr>
            <w:tcW w:type="dxa" w:w="1440"/>
          </w:tcPr>
          <w:p>
            <w:r>
              <w:t>Carburant Diesel</w:t>
            </w:r>
          </w:p>
        </w:tc>
        <w:tc>
          <w:tcPr>
            <w:tcW w:type="dxa" w:w="1440"/>
          </w:tcPr>
          <w:p>
            <w:r>
              <w:t xml:space="preserve"> Une fraction de pétrole destinée à être utilisée comme carburant dans les moteurs diesel.</w:t>
            </w:r>
          </w:p>
        </w:tc>
        <w:tc>
          <w:tcPr>
            <w:tcW w:type="dxa" w:w="1440"/>
          </w:tcPr>
          <w:p>
            <w:r/>
          </w:p>
        </w:tc>
      </w:tr>
      <w:tr>
        <w:tc>
          <w:tcPr>
            <w:tcW w:type="dxa" w:w="1440"/>
          </w:tcPr>
          <w:p>
            <w:r>
              <w:t>MAT/CM/FUEL/KEROS</w:t>
            </w:r>
          </w:p>
        </w:tc>
        <w:tc>
          <w:tcPr>
            <w:tcW w:type="dxa" w:w="1440"/>
          </w:tcPr>
          <w:p>
            <w:r>
              <w:t>Matériel</w:t>
            </w:r>
          </w:p>
        </w:tc>
        <w:tc>
          <w:tcPr>
            <w:tcW w:type="dxa" w:w="1440"/>
          </w:tcPr>
          <w:p>
            <w:r>
              <w:t>Consommable</w:t>
            </w:r>
          </w:p>
        </w:tc>
        <w:tc>
          <w:tcPr>
            <w:tcW w:type="dxa" w:w="1440"/>
          </w:tcPr>
          <w:p>
            <w:r>
              <w:t>Kérosène</w:t>
            </w:r>
          </w:p>
        </w:tc>
        <w:tc>
          <w:tcPr>
            <w:tcW w:type="dxa" w:w="1440"/>
          </w:tcPr>
          <w:p>
            <w:r>
              <w:t xml:space="preserve"> Un mélange d'hydrocarbures liquides, un produit commercial de la distillation du pétrole destiné à être utilisé dans les moteurs à kérosène.</w:t>
            </w:r>
          </w:p>
        </w:tc>
        <w:tc>
          <w:tcPr>
            <w:tcW w:type="dxa" w:w="1440"/>
          </w:tcPr>
          <w:p>
            <w:r/>
          </w:p>
        </w:tc>
      </w:tr>
      <w:tr>
        <w:tc>
          <w:tcPr>
            <w:tcW w:type="dxa" w:w="1440"/>
          </w:tcPr>
          <w:p>
            <w:r>
              <w:t>MAT/CM/FUEL/LPG</w:t>
            </w:r>
          </w:p>
        </w:tc>
        <w:tc>
          <w:tcPr>
            <w:tcW w:type="dxa" w:w="1440"/>
          </w:tcPr>
          <w:p>
            <w:r>
              <w:t>Matériel</w:t>
            </w:r>
          </w:p>
        </w:tc>
        <w:tc>
          <w:tcPr>
            <w:tcW w:type="dxa" w:w="1440"/>
          </w:tcPr>
          <w:p>
            <w:r>
              <w:t>Consommable</w:t>
            </w:r>
          </w:p>
        </w:tc>
        <w:tc>
          <w:tcPr>
            <w:tcW w:type="dxa" w:w="1440"/>
          </w:tcPr>
          <w:p>
            <w:r>
              <w:t>Gaz de Pétrole Liquéfié</w:t>
            </w:r>
          </w:p>
        </w:tc>
        <w:tc>
          <w:tcPr>
            <w:tcW w:type="dxa" w:w="1440"/>
          </w:tcPr>
          <w:p>
            <w:r>
              <w:t xml:space="preserve"> Un gaz liquéfié par compression, composé d'hydrocarbures inflammables, tels que le propane et le butane, obtenu comme sous-produit de la raffinerie du pétrole ou du gaz naturel.</w:t>
            </w:r>
          </w:p>
        </w:tc>
        <w:tc>
          <w:tcPr>
            <w:tcW w:type="dxa" w:w="1440"/>
          </w:tcPr>
          <w:p>
            <w:r/>
          </w:p>
        </w:tc>
      </w:tr>
      <w:tr>
        <w:tc>
          <w:tcPr>
            <w:tcW w:type="dxa" w:w="1440"/>
          </w:tcPr>
          <w:p>
            <w:r>
              <w:t>MAT/CM/FUEL/NATGAS</w:t>
            </w:r>
          </w:p>
        </w:tc>
        <w:tc>
          <w:tcPr>
            <w:tcW w:type="dxa" w:w="1440"/>
          </w:tcPr>
          <w:p>
            <w:r>
              <w:t>Matériel</w:t>
            </w:r>
          </w:p>
        </w:tc>
        <w:tc>
          <w:tcPr>
            <w:tcW w:type="dxa" w:w="1440"/>
          </w:tcPr>
          <w:p>
            <w:r>
              <w:t>Consommable</w:t>
            </w:r>
          </w:p>
        </w:tc>
        <w:tc>
          <w:tcPr>
            <w:tcW w:type="dxa" w:w="1440"/>
          </w:tcPr>
          <w:p>
            <w:r>
              <w:t>Gaz Naturel</w:t>
            </w:r>
          </w:p>
        </w:tc>
        <w:tc>
          <w:tcPr>
            <w:tcW w:type="dxa" w:w="1440"/>
          </w:tcPr>
          <w:p>
            <w:r>
              <w:t xml:space="preserve"> Un gaz inflammable, composé principalement de méthane et d'autres hydrocarbures, se trouvant naturellement sous terre et utilisé comme combustible.</w:t>
            </w:r>
          </w:p>
        </w:tc>
        <w:tc>
          <w:tcPr>
            <w:tcW w:type="dxa" w:w="1440"/>
          </w:tcPr>
          <w:p>
            <w:r/>
          </w:p>
        </w:tc>
      </w:tr>
      <w:tr>
        <w:tc>
          <w:tcPr>
            <w:tcW w:type="dxa" w:w="1440"/>
          </w:tcPr>
          <w:p>
            <w:r>
              <w:t>MAT/CM/FUEL/PETROL</w:t>
            </w:r>
          </w:p>
        </w:tc>
        <w:tc>
          <w:tcPr>
            <w:tcW w:type="dxa" w:w="1440"/>
          </w:tcPr>
          <w:p>
            <w:r>
              <w:t>Matériel</w:t>
            </w:r>
          </w:p>
        </w:tc>
        <w:tc>
          <w:tcPr>
            <w:tcW w:type="dxa" w:w="1440"/>
          </w:tcPr>
          <w:p>
            <w:r>
              <w:t>Consommable</w:t>
            </w:r>
          </w:p>
        </w:tc>
        <w:tc>
          <w:tcPr>
            <w:tcW w:type="dxa" w:w="1440"/>
          </w:tcPr>
          <w:p>
            <w:r>
              <w:t>Essence</w:t>
            </w:r>
          </w:p>
        </w:tc>
        <w:tc>
          <w:tcPr>
            <w:tcW w:type="dxa" w:w="1440"/>
          </w:tcPr>
          <w:p>
            <w:r>
              <w:t xml:space="preserve"> Un produit pétrolier raffiné destiné à être utilisé comme carburant dans les moteurs à essence.</w:t>
            </w:r>
          </w:p>
        </w:tc>
        <w:tc>
          <w:tcPr>
            <w:tcW w:type="dxa" w:w="1440"/>
          </w:tcPr>
          <w:p>
            <w:r/>
          </w:p>
        </w:tc>
      </w:tr>
      <w:tr>
        <w:tc>
          <w:tcPr>
            <w:tcW w:type="dxa" w:w="1440"/>
          </w:tcPr>
          <w:p>
            <w:r>
              <w:t>MAT/CM/MEDICN/1STAID</w:t>
            </w:r>
          </w:p>
        </w:tc>
        <w:tc>
          <w:tcPr>
            <w:tcW w:type="dxa" w:w="1440"/>
          </w:tcPr>
          <w:p>
            <w:r>
              <w:t>Matériel</w:t>
            </w:r>
          </w:p>
        </w:tc>
        <w:tc>
          <w:tcPr>
            <w:tcW w:type="dxa" w:w="1440"/>
          </w:tcPr>
          <w:p>
            <w:r>
              <w:t>Consommable</w:t>
            </w:r>
          </w:p>
        </w:tc>
        <w:tc>
          <w:tcPr>
            <w:tcW w:type="dxa" w:w="1440"/>
          </w:tcPr>
          <w:p>
            <w:r>
              <w:t>Premiers Soins</w:t>
            </w:r>
          </w:p>
        </w:tc>
        <w:tc>
          <w:tcPr>
            <w:tcW w:type="dxa" w:w="1440"/>
          </w:tcPr>
          <w:p>
            <w:r>
              <w:t xml:space="preserve"> La fourniture de soins limités pour une maladie ou une blessure, qui sont prodigués à un patient malade ou blessé jusqu'à ce que des soins médicaux définitifs puissent être obtenus.</w:t>
            </w:r>
          </w:p>
        </w:tc>
        <w:tc>
          <w:tcPr>
            <w:tcW w:type="dxa" w:w="1440"/>
          </w:tcPr>
          <w:p>
            <w:r/>
          </w:p>
        </w:tc>
      </w:tr>
      <w:tr>
        <w:tc>
          <w:tcPr>
            <w:tcW w:type="dxa" w:w="1440"/>
          </w:tcPr>
          <w:p>
            <w:r>
              <w:t>MAT/CM/MEDICN/AMPHTM</w:t>
            </w:r>
          </w:p>
        </w:tc>
        <w:tc>
          <w:tcPr>
            <w:tcW w:type="dxa" w:w="1440"/>
          </w:tcPr>
          <w:p>
            <w:r>
              <w:t>Matériel</w:t>
            </w:r>
          </w:p>
        </w:tc>
        <w:tc>
          <w:tcPr>
            <w:tcW w:type="dxa" w:w="1440"/>
          </w:tcPr>
          <w:p>
            <w:r>
              <w:t>Consommable</w:t>
            </w:r>
          </w:p>
        </w:tc>
        <w:tc>
          <w:tcPr>
            <w:tcW w:type="dxa" w:w="1440"/>
          </w:tcPr>
          <w:p>
            <w:r>
              <w:t>Amphétamine</w:t>
            </w:r>
          </w:p>
        </w:tc>
        <w:tc>
          <w:tcPr>
            <w:tcW w:type="dxa" w:w="1440"/>
          </w:tcPr>
          <w:p>
            <w:r>
              <w:t xml:space="preserve"> Un médicament de synthèse utilisé surtout comme stimulant.</w:t>
            </w:r>
          </w:p>
        </w:tc>
        <w:tc>
          <w:tcPr>
            <w:tcW w:type="dxa" w:w="1440"/>
          </w:tcPr>
          <w:p>
            <w:r/>
          </w:p>
        </w:tc>
      </w:tr>
      <w:tr>
        <w:tc>
          <w:tcPr>
            <w:tcW w:type="dxa" w:w="1440"/>
          </w:tcPr>
          <w:p>
            <w:r>
              <w:t>MAT/CM/MEDICN/BLOOD</w:t>
            </w:r>
          </w:p>
        </w:tc>
        <w:tc>
          <w:tcPr>
            <w:tcW w:type="dxa" w:w="1440"/>
          </w:tcPr>
          <w:p>
            <w:r>
              <w:t>Matériel</w:t>
            </w:r>
          </w:p>
        </w:tc>
        <w:tc>
          <w:tcPr>
            <w:tcW w:type="dxa" w:w="1440"/>
          </w:tcPr>
          <w:p>
            <w:r>
              <w:t>Consommable</w:t>
            </w:r>
          </w:p>
        </w:tc>
        <w:tc>
          <w:tcPr>
            <w:tcW w:type="dxa" w:w="1440"/>
          </w:tcPr>
          <w:p>
            <w:r>
              <w:t>Sang</w:t>
            </w:r>
          </w:p>
        </w:tc>
        <w:tc>
          <w:tcPr>
            <w:tcW w:type="dxa" w:w="1440"/>
          </w:tcPr>
          <w:p>
            <w:r>
              <w:t xml:space="preserve"> Le liquide rouge circulant dans les artères et les veines de l'homme et des animaux supérieurs, par lequel les tissus sont constamment nourris et renouvelés.</w:t>
            </w:r>
          </w:p>
        </w:tc>
        <w:tc>
          <w:tcPr>
            <w:tcW w:type="dxa" w:w="1440"/>
          </w:tcPr>
          <w:p>
            <w:r/>
          </w:p>
        </w:tc>
      </w:tr>
      <w:tr>
        <w:tc>
          <w:tcPr>
            <w:tcW w:type="dxa" w:w="1440"/>
          </w:tcPr>
          <w:p>
            <w:r>
              <w:t>MAT/CM/MEDICN/BNDDR</w:t>
            </w:r>
          </w:p>
        </w:tc>
        <w:tc>
          <w:tcPr>
            <w:tcW w:type="dxa" w:w="1440"/>
          </w:tcPr>
          <w:p>
            <w:r>
              <w:t>Matériel</w:t>
            </w:r>
          </w:p>
        </w:tc>
        <w:tc>
          <w:tcPr>
            <w:tcW w:type="dxa" w:w="1440"/>
          </w:tcPr>
          <w:p>
            <w:r>
              <w:t>Consommable</w:t>
            </w:r>
          </w:p>
        </w:tc>
        <w:tc>
          <w:tcPr>
            <w:tcW w:type="dxa" w:w="1440"/>
          </w:tcPr>
          <w:p>
            <w:r>
              <w:t>Bandages/pansements</w:t>
            </w:r>
          </w:p>
        </w:tc>
        <w:tc>
          <w:tcPr>
            <w:tcW w:type="dxa" w:w="1440"/>
          </w:tcPr>
          <w:p>
            <w:r>
              <w:t xml:space="preserve"> Matériel médical appliqué pour couvrir et protéger une blessure.</w:t>
            </w:r>
          </w:p>
        </w:tc>
        <w:tc>
          <w:tcPr>
            <w:tcW w:type="dxa" w:w="1440"/>
          </w:tcPr>
          <w:p>
            <w:r/>
          </w:p>
        </w:tc>
      </w:tr>
      <w:tr>
        <w:tc>
          <w:tcPr>
            <w:tcW w:type="dxa" w:w="1440"/>
          </w:tcPr>
          <w:p>
            <w:r>
              <w:t>MAT/CM/MEDICN/KTMINE</w:t>
            </w:r>
          </w:p>
        </w:tc>
        <w:tc>
          <w:tcPr>
            <w:tcW w:type="dxa" w:w="1440"/>
          </w:tcPr>
          <w:p>
            <w:r>
              <w:t>Matériel</w:t>
            </w:r>
          </w:p>
        </w:tc>
        <w:tc>
          <w:tcPr>
            <w:tcW w:type="dxa" w:w="1440"/>
          </w:tcPr>
          <w:p>
            <w:r>
              <w:t>Consommable</w:t>
            </w:r>
          </w:p>
        </w:tc>
        <w:tc>
          <w:tcPr>
            <w:tcW w:type="dxa" w:w="1440"/>
          </w:tcPr>
          <w:p>
            <w:r>
              <w:t>Kétamine</w:t>
            </w:r>
          </w:p>
        </w:tc>
        <w:tc>
          <w:tcPr>
            <w:tcW w:type="dxa" w:w="1440"/>
          </w:tcPr>
          <w:p>
            <w:r>
              <w:t xml:space="preserve"> Un médicament anesthésique et analgésique, également utilisé (de manière illicite) comme hallucinogène.</w:t>
            </w:r>
          </w:p>
        </w:tc>
        <w:tc>
          <w:tcPr>
            <w:tcW w:type="dxa" w:w="1440"/>
          </w:tcPr>
          <w:p>
            <w:r/>
          </w:p>
        </w:tc>
      </w:tr>
      <w:tr>
        <w:tc>
          <w:tcPr>
            <w:tcW w:type="dxa" w:w="1440"/>
          </w:tcPr>
          <w:p>
            <w:r>
              <w:t>MAT/CM/MEDICN/MORFIN</w:t>
            </w:r>
          </w:p>
        </w:tc>
        <w:tc>
          <w:tcPr>
            <w:tcW w:type="dxa" w:w="1440"/>
          </w:tcPr>
          <w:p>
            <w:r>
              <w:t>Matériel</w:t>
            </w:r>
          </w:p>
        </w:tc>
        <w:tc>
          <w:tcPr>
            <w:tcW w:type="dxa" w:w="1440"/>
          </w:tcPr>
          <w:p>
            <w:r>
              <w:t>Consommable</w:t>
            </w:r>
          </w:p>
        </w:tc>
        <w:tc>
          <w:tcPr>
            <w:tcW w:type="dxa" w:w="1440"/>
          </w:tcPr>
          <w:p>
            <w:r>
              <w:t>Morphine</w:t>
            </w:r>
          </w:p>
        </w:tc>
        <w:tc>
          <w:tcPr>
            <w:tcW w:type="dxa" w:w="1440"/>
          </w:tcPr>
          <w:p>
            <w:r>
              <w:t xml:space="preserve"> Un médicament analgésique et narcotique obtenu à partir de l'opium et utilisé médicalement pour soulager la douleur.</w:t>
            </w:r>
          </w:p>
        </w:tc>
        <w:tc>
          <w:tcPr>
            <w:tcW w:type="dxa" w:w="1440"/>
          </w:tcPr>
          <w:p>
            <w:r/>
          </w:p>
        </w:tc>
      </w:tr>
      <w:tr>
        <w:tc>
          <w:tcPr>
            <w:tcW w:type="dxa" w:w="1440"/>
          </w:tcPr>
          <w:p>
            <w:r>
              <w:t>MAT/CM/MEDICN/WTRMED</w:t>
            </w:r>
          </w:p>
        </w:tc>
        <w:tc>
          <w:tcPr>
            <w:tcW w:type="dxa" w:w="1440"/>
          </w:tcPr>
          <w:p>
            <w:r>
              <w:t>Matériel</w:t>
            </w:r>
          </w:p>
        </w:tc>
        <w:tc>
          <w:tcPr>
            <w:tcW w:type="dxa" w:w="1440"/>
          </w:tcPr>
          <w:p>
            <w:r>
              <w:t>Consommable</w:t>
            </w:r>
          </w:p>
        </w:tc>
        <w:tc>
          <w:tcPr>
            <w:tcW w:type="dxa" w:w="1440"/>
          </w:tcPr>
          <w:p>
            <w:r>
              <w:t>Eau, propre à un usage médical</w:t>
            </w:r>
          </w:p>
        </w:tc>
        <w:tc>
          <w:tcPr>
            <w:tcW w:type="dxa" w:w="1440"/>
          </w:tcPr>
          <w:p>
            <w:r>
              <w:t xml:space="preserve"> H2O qui a été filtrée et traitée pour éliminer les poisons ou les toxines nuisibles pour les humains et qui a également été stérilisée pour pouvoir être utilisée à des fins médicales.</w:t>
            </w:r>
          </w:p>
        </w:tc>
        <w:tc>
          <w:tcPr>
            <w:tcW w:type="dxa" w:w="1440"/>
          </w:tcPr>
          <w:p>
            <w:r/>
          </w:p>
        </w:tc>
      </w:tr>
      <w:tr>
        <w:tc>
          <w:tcPr>
            <w:tcW w:type="dxa" w:w="1440"/>
          </w:tcPr>
          <w:p>
            <w:r>
              <w:t>MAT/CM/PPE/CBRNKIT</w:t>
            </w:r>
          </w:p>
        </w:tc>
        <w:tc>
          <w:tcPr>
            <w:tcW w:type="dxa" w:w="1440"/>
          </w:tcPr>
          <w:p>
            <w:r>
              <w:t>Matériel</w:t>
            </w:r>
          </w:p>
        </w:tc>
        <w:tc>
          <w:tcPr>
            <w:tcW w:type="dxa" w:w="1440"/>
          </w:tcPr>
          <w:p>
            <w:r>
              <w:t>Consommable</w:t>
            </w:r>
          </w:p>
        </w:tc>
        <w:tc>
          <w:tcPr>
            <w:tcW w:type="dxa" w:w="1440"/>
          </w:tcPr>
          <w:p>
            <w:r>
              <w:t>Kit CBRN</w:t>
            </w:r>
          </w:p>
        </w:tc>
        <w:tc>
          <w:tcPr>
            <w:tcW w:type="dxa" w:w="1440"/>
          </w:tcPr>
          <w:p>
            <w:r>
              <w:t xml:space="preserve"> L'équipement personnel et/ou les fournitures médicales délivrés à une personne pour la protection contre la contamination ou l'exposition nucléaire, biologique ou chimique.</w:t>
            </w:r>
          </w:p>
        </w:tc>
        <w:tc>
          <w:tcPr>
            <w:tcW w:type="dxa" w:w="1440"/>
          </w:tcPr>
          <w:p>
            <w:r/>
          </w:p>
        </w:tc>
      </w:tr>
      <w:tr>
        <w:tc>
          <w:tcPr>
            <w:tcW w:type="dxa" w:w="1440"/>
          </w:tcPr>
          <w:p>
            <w:r>
              <w:t>MAT/CM/PPE/CLOTH</w:t>
            </w:r>
          </w:p>
        </w:tc>
        <w:tc>
          <w:tcPr>
            <w:tcW w:type="dxa" w:w="1440"/>
          </w:tcPr>
          <w:p>
            <w:r>
              <w:t>Matériel</w:t>
            </w:r>
          </w:p>
        </w:tc>
        <w:tc>
          <w:tcPr>
            <w:tcW w:type="dxa" w:w="1440"/>
          </w:tcPr>
          <w:p>
            <w:r>
              <w:t>Consommable</w:t>
            </w:r>
          </w:p>
        </w:tc>
        <w:tc>
          <w:tcPr>
            <w:tcW w:type="dxa" w:w="1440"/>
          </w:tcPr>
          <w:p>
            <w:r>
              <w:t>Vêtements de Protection</w:t>
            </w:r>
          </w:p>
        </w:tc>
        <w:tc>
          <w:tcPr>
            <w:tcW w:type="dxa" w:w="1440"/>
          </w:tcPr>
          <w:p>
            <w:r>
              <w:t xml:space="preserve"> Vêtements de protection</w:t>
            </w:r>
          </w:p>
        </w:tc>
        <w:tc>
          <w:tcPr>
            <w:tcW w:type="dxa" w:w="1440"/>
          </w:tcPr>
          <w:p>
            <w:r/>
          </w:p>
        </w:tc>
      </w:tr>
      <w:tr>
        <w:tc>
          <w:tcPr>
            <w:tcW w:type="dxa" w:w="1440"/>
          </w:tcPr>
          <w:p>
            <w:r>
              <w:t>MAT/CM/PPE/RESP</w:t>
            </w:r>
          </w:p>
        </w:tc>
        <w:tc>
          <w:tcPr>
            <w:tcW w:type="dxa" w:w="1440"/>
          </w:tcPr>
          <w:p>
            <w:r>
              <w:t>Matériel</w:t>
            </w:r>
          </w:p>
        </w:tc>
        <w:tc>
          <w:tcPr>
            <w:tcW w:type="dxa" w:w="1440"/>
          </w:tcPr>
          <w:p>
            <w:r>
              <w:t>Consommable</w:t>
            </w:r>
          </w:p>
        </w:tc>
        <w:tc>
          <w:tcPr>
            <w:tcW w:type="dxa" w:w="1440"/>
          </w:tcPr>
          <w:p>
            <w:r>
              <w:t>Protection Respiratoire</w:t>
            </w:r>
          </w:p>
        </w:tc>
        <w:tc>
          <w:tcPr>
            <w:tcW w:type="dxa" w:w="1440"/>
          </w:tcPr>
          <w:p>
            <w:r>
              <w:t xml:space="preserve"> Protection respiratoire</w:t>
            </w:r>
          </w:p>
        </w:tc>
        <w:tc>
          <w:tcPr>
            <w:tcW w:type="dxa" w:w="1440"/>
          </w:tcPr>
          <w:p>
            <w:r/>
          </w:p>
        </w:tc>
      </w:tr>
      <w:tr>
        <w:tc>
          <w:tcPr>
            <w:tcW w:type="dxa" w:w="1440"/>
          </w:tcPr>
          <w:p>
            <w:r>
              <w:t>MAT/CM/PPE/SURCOT</w:t>
            </w:r>
          </w:p>
        </w:tc>
        <w:tc>
          <w:tcPr>
            <w:tcW w:type="dxa" w:w="1440"/>
          </w:tcPr>
          <w:p>
            <w:r>
              <w:t>Matériel</w:t>
            </w:r>
          </w:p>
        </w:tc>
        <w:tc>
          <w:tcPr>
            <w:tcW w:type="dxa" w:w="1440"/>
          </w:tcPr>
          <w:p>
            <w:r>
              <w:t>Consommable</w:t>
            </w:r>
          </w:p>
        </w:tc>
        <w:tc>
          <w:tcPr>
            <w:tcW w:type="dxa" w:w="1440"/>
          </w:tcPr>
          <w:p>
            <w:r>
              <w:t>Surcot</w:t>
            </w:r>
          </w:p>
        </w:tc>
        <w:tc>
          <w:tcPr>
            <w:tcW w:type="dxa" w:w="1440"/>
          </w:tcPr>
          <w:p>
            <w:r>
              <w:t xml:space="preserve"> Pièce spécialisée de vêtement utilisée pour assurer une grande visibilité du porteur et identifier un rôle fonctionnel sur le site de l'incident.</w:t>
            </w:r>
          </w:p>
        </w:tc>
        <w:tc>
          <w:tcPr>
            <w:tcW w:type="dxa" w:w="1440"/>
          </w:tcPr>
          <w:p>
            <w:r/>
          </w:p>
        </w:tc>
      </w:tr>
      <w:tr>
        <w:tc>
          <w:tcPr>
            <w:tcW w:type="dxa" w:w="1440"/>
          </w:tcPr>
          <w:p>
            <w:r>
              <w:t>MAT/CM/PPE/CLOTH/CHEMCL</w:t>
            </w:r>
          </w:p>
        </w:tc>
        <w:tc>
          <w:tcPr>
            <w:tcW w:type="dxa" w:w="1440"/>
          </w:tcPr>
          <w:p>
            <w:r>
              <w:t>Matériel</w:t>
            </w:r>
          </w:p>
        </w:tc>
        <w:tc>
          <w:tcPr>
            <w:tcW w:type="dxa" w:w="1440"/>
          </w:tcPr>
          <w:p>
            <w:r>
              <w:t>Consommable</w:t>
            </w:r>
          </w:p>
        </w:tc>
        <w:tc>
          <w:tcPr>
            <w:tcW w:type="dxa" w:w="1440"/>
          </w:tcPr>
          <w:p>
            <w:r>
              <w:t>Vêtements de Protection Chimique</w:t>
            </w:r>
          </w:p>
        </w:tc>
        <w:tc>
          <w:tcPr>
            <w:tcW w:type="dxa" w:w="1440"/>
          </w:tcPr>
          <w:p>
            <w:r>
              <w:t xml:space="preserve"> Vêtements de protection chimique</w:t>
            </w:r>
          </w:p>
        </w:tc>
        <w:tc>
          <w:tcPr>
            <w:tcW w:type="dxa" w:w="1440"/>
          </w:tcPr>
          <w:p>
            <w:r/>
          </w:p>
        </w:tc>
      </w:tr>
      <w:tr>
        <w:tc>
          <w:tcPr>
            <w:tcW w:type="dxa" w:w="1440"/>
          </w:tcPr>
          <w:p>
            <w:r>
              <w:t>MAT/CM/PPE/CLOTH/FFCLO</w:t>
            </w:r>
          </w:p>
        </w:tc>
        <w:tc>
          <w:tcPr>
            <w:tcW w:type="dxa" w:w="1440"/>
          </w:tcPr>
          <w:p>
            <w:r>
              <w:t>Matériel</w:t>
            </w:r>
          </w:p>
        </w:tc>
        <w:tc>
          <w:tcPr>
            <w:tcW w:type="dxa" w:w="1440"/>
          </w:tcPr>
          <w:p>
            <w:r>
              <w:t>Consommable</w:t>
            </w:r>
          </w:p>
        </w:tc>
        <w:tc>
          <w:tcPr>
            <w:tcW w:type="dxa" w:w="1440"/>
          </w:tcPr>
          <w:p>
            <w:r>
              <w:t>Vêtements contre les Incendies de Forêt (y compris un type spécial de bottes et de casques)</w:t>
            </w:r>
          </w:p>
        </w:tc>
        <w:tc>
          <w:tcPr>
            <w:tcW w:type="dxa" w:w="1440"/>
          </w:tcPr>
          <w:p>
            <w:r/>
          </w:p>
        </w:tc>
        <w:tc>
          <w:tcPr>
            <w:tcW w:type="dxa" w:w="1440"/>
          </w:tcPr>
          <w:p>
            <w:r/>
          </w:p>
        </w:tc>
      </w:tr>
      <w:tr>
        <w:tc>
          <w:tcPr>
            <w:tcW w:type="dxa" w:w="1440"/>
          </w:tcPr>
          <w:p>
            <w:r>
              <w:t>MAT/CM/PPE/CLOTH/FKIT</w:t>
            </w:r>
          </w:p>
        </w:tc>
        <w:tc>
          <w:tcPr>
            <w:tcW w:type="dxa" w:w="1440"/>
          </w:tcPr>
          <w:p>
            <w:r>
              <w:t>Matériel</w:t>
            </w:r>
          </w:p>
        </w:tc>
        <w:tc>
          <w:tcPr>
            <w:tcW w:type="dxa" w:w="1440"/>
          </w:tcPr>
          <w:p>
            <w:r>
              <w:t>Consommable</w:t>
            </w:r>
          </w:p>
        </w:tc>
        <w:tc>
          <w:tcPr>
            <w:tcW w:type="dxa" w:w="1440"/>
          </w:tcPr>
          <w:p>
            <w:r>
              <w:t>Kit Anti-incendie</w:t>
            </w:r>
          </w:p>
        </w:tc>
        <w:tc>
          <w:tcPr>
            <w:tcW w:type="dxa" w:w="1440"/>
          </w:tcPr>
          <w:p>
            <w:r>
              <w:t xml:space="preserve"> Vêtements de lutte contre l'incendie structurels, y compris des bottes, des gants, un casque, une tunique et des jambières.</w:t>
            </w:r>
          </w:p>
        </w:tc>
        <w:tc>
          <w:tcPr>
            <w:tcW w:type="dxa" w:w="1440"/>
          </w:tcPr>
          <w:p>
            <w:r/>
          </w:p>
        </w:tc>
      </w:tr>
      <w:tr>
        <w:tc>
          <w:tcPr>
            <w:tcW w:type="dxa" w:w="1440"/>
          </w:tcPr>
          <w:p>
            <w:r>
              <w:t>MAT/CM/PPE/CLOTH/CHEMCL/CHEMB</w:t>
            </w:r>
          </w:p>
        </w:tc>
        <w:tc>
          <w:tcPr>
            <w:tcW w:type="dxa" w:w="1440"/>
          </w:tcPr>
          <w:p>
            <w:r>
              <w:t>Matériel</w:t>
            </w:r>
          </w:p>
        </w:tc>
        <w:tc>
          <w:tcPr>
            <w:tcW w:type="dxa" w:w="1440"/>
          </w:tcPr>
          <w:p>
            <w:r>
              <w:t>Consommable</w:t>
            </w:r>
          </w:p>
        </w:tc>
        <w:tc>
          <w:tcPr>
            <w:tcW w:type="dxa" w:w="1440"/>
          </w:tcPr>
          <w:p>
            <w:r>
              <w:t>Bottes Chimiques</w:t>
            </w:r>
          </w:p>
        </w:tc>
        <w:tc>
          <w:tcPr>
            <w:tcW w:type="dxa" w:w="1440"/>
          </w:tcPr>
          <w:p>
            <w:r>
              <w:t xml:space="preserve"> Équipement de protection individuelle utilisé pour protéger les pieds lors du travail dans des environnements dangereux.</w:t>
            </w:r>
          </w:p>
        </w:tc>
        <w:tc>
          <w:tcPr>
            <w:tcW w:type="dxa" w:w="1440"/>
          </w:tcPr>
          <w:p>
            <w:r/>
          </w:p>
        </w:tc>
      </w:tr>
      <w:tr>
        <w:tc>
          <w:tcPr>
            <w:tcW w:type="dxa" w:w="1440"/>
          </w:tcPr>
          <w:p>
            <w:r>
              <w:t>MAT/CM/PPE/CLOTH/CHEMCL/CHEMG</w:t>
            </w:r>
          </w:p>
        </w:tc>
        <w:tc>
          <w:tcPr>
            <w:tcW w:type="dxa" w:w="1440"/>
          </w:tcPr>
          <w:p>
            <w:r>
              <w:t>Matériel</w:t>
            </w:r>
          </w:p>
        </w:tc>
        <w:tc>
          <w:tcPr>
            <w:tcW w:type="dxa" w:w="1440"/>
          </w:tcPr>
          <w:p>
            <w:r>
              <w:t>Consommable</w:t>
            </w:r>
          </w:p>
        </w:tc>
        <w:tc>
          <w:tcPr>
            <w:tcW w:type="dxa" w:w="1440"/>
          </w:tcPr>
          <w:p>
            <w:r>
              <w:t>Gants Chimiques</w:t>
            </w:r>
          </w:p>
        </w:tc>
        <w:tc>
          <w:tcPr>
            <w:tcW w:type="dxa" w:w="1440"/>
          </w:tcPr>
          <w:p>
            <w:r>
              <w:t xml:space="preserve"> Équipement de protection individuelle utilisé pour protéger les mains lors du travail dans des environnements dangereux.</w:t>
            </w:r>
          </w:p>
        </w:tc>
        <w:tc>
          <w:tcPr>
            <w:tcW w:type="dxa" w:w="1440"/>
          </w:tcPr>
          <w:p>
            <w:r/>
          </w:p>
        </w:tc>
      </w:tr>
      <w:tr>
        <w:tc>
          <w:tcPr>
            <w:tcW w:type="dxa" w:w="1440"/>
          </w:tcPr>
          <w:p>
            <w:r>
              <w:t>MAT/CM/PPE/CLOTH/CHEMCL/GASSU</w:t>
            </w:r>
          </w:p>
        </w:tc>
        <w:tc>
          <w:tcPr>
            <w:tcW w:type="dxa" w:w="1440"/>
          </w:tcPr>
          <w:p>
            <w:r>
              <w:t>Matériel</w:t>
            </w:r>
          </w:p>
        </w:tc>
        <w:tc>
          <w:tcPr>
            <w:tcW w:type="dxa" w:w="1440"/>
          </w:tcPr>
          <w:p>
            <w:r>
              <w:t>Consommable</w:t>
            </w:r>
          </w:p>
        </w:tc>
        <w:tc>
          <w:tcPr>
            <w:tcW w:type="dxa" w:w="1440"/>
          </w:tcPr>
          <w:p>
            <w:r>
              <w:t>Combi-étanche au gaz</w:t>
            </w:r>
          </w:p>
        </w:tc>
        <w:tc>
          <w:tcPr>
            <w:tcW w:type="dxa" w:w="1440"/>
          </w:tcPr>
          <w:p>
            <w:r>
              <w:t xml:space="preserve"> Équipement de protection individuelle spécialisé utilisé en conjonction avec un appareil respiratoire dans certains environnements dangereux offrant le plus haut niveau de protection individuelle.</w:t>
            </w:r>
          </w:p>
        </w:tc>
        <w:tc>
          <w:tcPr>
            <w:tcW w:type="dxa" w:w="1440"/>
          </w:tcPr>
          <w:p>
            <w:r/>
          </w:p>
        </w:tc>
      </w:tr>
      <w:tr>
        <w:tc>
          <w:tcPr>
            <w:tcW w:type="dxa" w:w="1440"/>
          </w:tcPr>
          <w:p>
            <w:r>
              <w:t>MAT/CM/PPE/CLOTH/CHEMCL/LIQSU</w:t>
            </w:r>
          </w:p>
        </w:tc>
        <w:tc>
          <w:tcPr>
            <w:tcW w:type="dxa" w:w="1440"/>
          </w:tcPr>
          <w:p>
            <w:r>
              <w:t>Matériel</w:t>
            </w:r>
          </w:p>
        </w:tc>
        <w:tc>
          <w:tcPr>
            <w:tcW w:type="dxa" w:w="1440"/>
          </w:tcPr>
          <w:p>
            <w:r>
              <w:t>Consommable</w:t>
            </w:r>
          </w:p>
        </w:tc>
        <w:tc>
          <w:tcPr>
            <w:tcW w:type="dxa" w:w="1440"/>
          </w:tcPr>
          <w:p>
            <w:r>
              <w:t>Combi-étanche aux liquides</w:t>
            </w:r>
          </w:p>
        </w:tc>
        <w:tc>
          <w:tcPr>
            <w:tcW w:type="dxa" w:w="1440"/>
          </w:tcPr>
          <w:p>
            <w:r>
              <w:t xml:space="preserve"> Équipement de protection individuelle spécialisé utilisé dans certains environnements dangereux conçu pour résister à la pénétration des liquides.</w:t>
            </w:r>
          </w:p>
        </w:tc>
        <w:tc>
          <w:tcPr>
            <w:tcW w:type="dxa" w:w="1440"/>
          </w:tcPr>
          <w:p>
            <w:r/>
          </w:p>
        </w:tc>
      </w:tr>
      <w:tr>
        <w:tc>
          <w:tcPr>
            <w:tcW w:type="dxa" w:w="1440"/>
          </w:tcPr>
          <w:p>
            <w:r>
              <w:t>MAT/CM/PPE/CLOTH/CHEMCL/SPLASU</w:t>
            </w:r>
          </w:p>
        </w:tc>
        <w:tc>
          <w:tcPr>
            <w:tcW w:type="dxa" w:w="1440"/>
          </w:tcPr>
          <w:p>
            <w:r>
              <w:t>Matériel</w:t>
            </w:r>
          </w:p>
        </w:tc>
        <w:tc>
          <w:tcPr>
            <w:tcW w:type="dxa" w:w="1440"/>
          </w:tcPr>
          <w:p>
            <w:r>
              <w:t>Consommable</w:t>
            </w:r>
          </w:p>
        </w:tc>
        <w:tc>
          <w:tcPr>
            <w:tcW w:type="dxa" w:w="1440"/>
          </w:tcPr>
          <w:p>
            <w:r>
              <w:t>Combi-étanche aux éclaboussures</w:t>
            </w:r>
          </w:p>
        </w:tc>
        <w:tc>
          <w:tcPr>
            <w:tcW w:type="dxa" w:w="1440"/>
          </w:tcPr>
          <w:p>
            <w:r>
              <w:t xml:space="preserve"> Équipement de protection individuelle spécialisé utilisé dans certains environnements dangereux pour offrir une protection et faciliter la décontamination.</w:t>
            </w:r>
          </w:p>
        </w:tc>
        <w:tc>
          <w:tcPr>
            <w:tcW w:type="dxa" w:w="1440"/>
          </w:tcPr>
          <w:p>
            <w:r/>
          </w:p>
        </w:tc>
      </w:tr>
      <w:tr>
        <w:tc>
          <w:tcPr>
            <w:tcW w:type="dxa" w:w="1440"/>
          </w:tcPr>
          <w:p>
            <w:r>
              <w:t>MAT/CM/PPE/CLOTH/CHEMCL/TEMPSU</w:t>
            </w:r>
          </w:p>
        </w:tc>
        <w:tc>
          <w:tcPr>
            <w:tcW w:type="dxa" w:w="1440"/>
          </w:tcPr>
          <w:p>
            <w:r>
              <w:t>Matériel</w:t>
            </w:r>
          </w:p>
        </w:tc>
        <w:tc>
          <w:tcPr>
            <w:tcW w:type="dxa" w:w="1440"/>
          </w:tcPr>
          <w:p>
            <w:r>
              <w:t>Consommable</w:t>
            </w:r>
          </w:p>
        </w:tc>
        <w:tc>
          <w:tcPr>
            <w:tcW w:type="dxa" w:w="1440"/>
          </w:tcPr>
          <w:p>
            <w:r>
              <w:t>Tissu de Protection Haute Température</w:t>
            </w:r>
          </w:p>
        </w:tc>
        <w:tc>
          <w:tcPr>
            <w:tcW w:type="dxa" w:w="1440"/>
          </w:tcPr>
          <w:p>
            <w:r>
              <w:t xml:space="preserve"> Équipement de protection individuelle spécialisé utilisé dans certains environnements dangereux conçu pour résister à des températures extrêmes.</w:t>
            </w:r>
          </w:p>
        </w:tc>
        <w:tc>
          <w:tcPr>
            <w:tcW w:type="dxa" w:w="1440"/>
          </w:tcPr>
          <w:p>
            <w:r/>
          </w:p>
        </w:tc>
      </w:tr>
      <w:tr>
        <w:tc>
          <w:tcPr>
            <w:tcW w:type="dxa" w:w="1440"/>
          </w:tcPr>
          <w:p>
            <w:r>
              <w:t>MAT/EQ/CBRN</w:t>
            </w:r>
          </w:p>
        </w:tc>
        <w:tc>
          <w:tcPr>
            <w:tcW w:type="dxa" w:w="1440"/>
          </w:tcPr>
          <w:p>
            <w:r>
              <w:t>Matériel</w:t>
            </w:r>
          </w:p>
        </w:tc>
        <w:tc>
          <w:tcPr>
            <w:tcW w:type="dxa" w:w="1440"/>
          </w:tcPr>
          <w:p>
            <w:r>
              <w:t>Équipement</w:t>
            </w:r>
          </w:p>
        </w:tc>
        <w:tc>
          <w:tcPr>
            <w:tcW w:type="dxa" w:w="1440"/>
          </w:tcPr>
          <w:p>
            <w:r>
              <w:t>Équipement CBRN</w:t>
            </w:r>
          </w:p>
        </w:tc>
        <w:tc>
          <w:tcPr>
            <w:tcW w:type="dxa" w:w="1440"/>
          </w:tcPr>
          <w:p>
            <w:r>
              <w:t xml:space="preserve"> Équipement CBRN</w:t>
            </w:r>
          </w:p>
        </w:tc>
        <w:tc>
          <w:tcPr>
            <w:tcW w:type="dxa" w:w="1440"/>
          </w:tcPr>
          <w:p>
            <w:r/>
          </w:p>
        </w:tc>
      </w:tr>
      <w:tr>
        <w:tc>
          <w:tcPr>
            <w:tcW w:type="dxa" w:w="1440"/>
          </w:tcPr>
          <w:p>
            <w:r>
              <w:t>MAT/EQ/ELC</w:t>
            </w:r>
          </w:p>
        </w:tc>
        <w:tc>
          <w:tcPr>
            <w:tcW w:type="dxa" w:w="1440"/>
          </w:tcPr>
          <w:p>
            <w:r>
              <w:t>Matériel</w:t>
            </w:r>
          </w:p>
        </w:tc>
        <w:tc>
          <w:tcPr>
            <w:tcW w:type="dxa" w:w="1440"/>
          </w:tcPr>
          <w:p>
            <w:r>
              <w:t>Équipement</w:t>
            </w:r>
          </w:p>
        </w:tc>
        <w:tc>
          <w:tcPr>
            <w:tcW w:type="dxa" w:w="1440"/>
          </w:tcPr>
          <w:p>
            <w:r>
              <w:t>Équipement Électronique</w:t>
            </w:r>
          </w:p>
        </w:tc>
        <w:tc>
          <w:tcPr>
            <w:tcW w:type="dxa" w:w="1440"/>
          </w:tcPr>
          <w:p>
            <w:r>
              <w:t xml:space="preserve"> Équipement électronique</w:t>
            </w:r>
          </w:p>
        </w:tc>
        <w:tc>
          <w:tcPr>
            <w:tcW w:type="dxa" w:w="1440"/>
          </w:tcPr>
          <w:p>
            <w:r/>
          </w:p>
        </w:tc>
      </w:tr>
      <w:tr>
        <w:tc>
          <w:tcPr>
            <w:tcW w:type="dxa" w:w="1440"/>
          </w:tcPr>
          <w:p>
            <w:r>
              <w:t>MAT/EQ/ENG</w:t>
            </w:r>
          </w:p>
        </w:tc>
        <w:tc>
          <w:tcPr>
            <w:tcW w:type="dxa" w:w="1440"/>
          </w:tcPr>
          <w:p>
            <w:r>
              <w:t>Matériel</w:t>
            </w:r>
          </w:p>
        </w:tc>
        <w:tc>
          <w:tcPr>
            <w:tcW w:type="dxa" w:w="1440"/>
          </w:tcPr>
          <w:p>
            <w:r>
              <w:t>Équipement</w:t>
            </w:r>
          </w:p>
        </w:tc>
        <w:tc>
          <w:tcPr>
            <w:tcW w:type="dxa" w:w="1440"/>
          </w:tcPr>
          <w:p>
            <w:r>
              <w:t>Équipement d'Ingénierie</w:t>
            </w:r>
          </w:p>
        </w:tc>
        <w:tc>
          <w:tcPr>
            <w:tcW w:type="dxa" w:w="1440"/>
          </w:tcPr>
          <w:p>
            <w:r>
              <w:t xml:space="preserve"> Équipement d'ingénierie</w:t>
            </w:r>
          </w:p>
        </w:tc>
        <w:tc>
          <w:tcPr>
            <w:tcW w:type="dxa" w:w="1440"/>
          </w:tcPr>
          <w:p>
            <w:r/>
          </w:p>
        </w:tc>
      </w:tr>
      <w:tr>
        <w:tc>
          <w:tcPr>
            <w:tcW w:type="dxa" w:w="1440"/>
          </w:tcPr>
          <w:p>
            <w:r>
              <w:t>MAT/EQ/OTH</w:t>
            </w:r>
          </w:p>
        </w:tc>
        <w:tc>
          <w:tcPr>
            <w:tcW w:type="dxa" w:w="1440"/>
          </w:tcPr>
          <w:p>
            <w:r>
              <w:t>Matériel</w:t>
            </w:r>
          </w:p>
        </w:tc>
        <w:tc>
          <w:tcPr>
            <w:tcW w:type="dxa" w:w="1440"/>
          </w:tcPr>
          <w:p>
            <w:r>
              <w:t>Équipement</w:t>
            </w:r>
          </w:p>
        </w:tc>
        <w:tc>
          <w:tcPr>
            <w:tcW w:type="dxa" w:w="1440"/>
          </w:tcPr>
          <w:p>
            <w:r>
              <w:t>Autre Équipement</w:t>
            </w:r>
          </w:p>
        </w:tc>
        <w:tc>
          <w:tcPr>
            <w:tcW w:type="dxa" w:w="1440"/>
          </w:tcPr>
          <w:p>
            <w:r>
              <w:t xml:space="preserve"> Autre équipement</w:t>
            </w:r>
          </w:p>
        </w:tc>
        <w:tc>
          <w:tcPr>
            <w:tcW w:type="dxa" w:w="1440"/>
          </w:tcPr>
          <w:p>
            <w:r/>
          </w:p>
        </w:tc>
      </w:tr>
      <w:tr>
        <w:tc>
          <w:tcPr>
            <w:tcW w:type="dxa" w:w="1440"/>
          </w:tcPr>
          <w:p>
            <w:r>
              <w:t>MAT/EQ/POLICE</w:t>
            </w:r>
          </w:p>
        </w:tc>
        <w:tc>
          <w:tcPr>
            <w:tcW w:type="dxa" w:w="1440"/>
          </w:tcPr>
          <w:p>
            <w:r>
              <w:t>Matériel</w:t>
            </w:r>
          </w:p>
        </w:tc>
        <w:tc>
          <w:tcPr>
            <w:tcW w:type="dxa" w:w="1440"/>
          </w:tcPr>
          <w:p>
            <w:r>
              <w:t>Équipement</w:t>
            </w:r>
          </w:p>
        </w:tc>
        <w:tc>
          <w:tcPr>
            <w:tcW w:type="dxa" w:w="1440"/>
          </w:tcPr>
          <w:p>
            <w:r>
              <w:t>Équipement Spécifique de la Police</w:t>
            </w:r>
          </w:p>
        </w:tc>
        <w:tc>
          <w:tcPr>
            <w:tcW w:type="dxa" w:w="1440"/>
          </w:tcPr>
          <w:p>
            <w:r>
              <w:t xml:space="preserve"> Équipement spécifique de la police</w:t>
            </w:r>
          </w:p>
        </w:tc>
        <w:tc>
          <w:tcPr>
            <w:tcW w:type="dxa" w:w="1440"/>
          </w:tcPr>
          <w:p>
            <w:r/>
          </w:p>
        </w:tc>
      </w:tr>
      <w:tr>
        <w:tc>
          <w:tcPr>
            <w:tcW w:type="dxa" w:w="1440"/>
          </w:tcPr>
          <w:p>
            <w:r>
              <w:t>MAT/EQ/CBRN/ABICHM</w:t>
            </w:r>
          </w:p>
        </w:tc>
        <w:tc>
          <w:tcPr>
            <w:tcW w:type="dxa" w:w="1440"/>
          </w:tcPr>
          <w:p>
            <w:r>
              <w:t>Matériel</w:t>
            </w:r>
          </w:p>
        </w:tc>
        <w:tc>
          <w:tcPr>
            <w:tcW w:type="dxa" w:w="1440"/>
          </w:tcPr>
          <w:p>
            <w:r>
              <w:t>Équipement</w:t>
            </w:r>
          </w:p>
        </w:tc>
        <w:tc>
          <w:tcPr>
            <w:tcW w:type="dxa" w:w="1440"/>
          </w:tcPr>
          <w:p>
            <w:r>
              <w:t>Détecteur Automatique de Produits Chimiques et Biologiques</w:t>
            </w:r>
          </w:p>
        </w:tc>
        <w:tc>
          <w:tcPr>
            <w:tcW w:type="dxa" w:w="1440"/>
          </w:tcPr>
          <w:p>
            <w:r>
              <w:t xml:space="preserve"> Un système automatisé de détection et d'alarme chimique et biologique sans surveillance.</w:t>
            </w:r>
          </w:p>
        </w:tc>
        <w:tc>
          <w:tcPr>
            <w:tcW w:type="dxa" w:w="1440"/>
          </w:tcPr>
          <w:p>
            <w:r/>
          </w:p>
        </w:tc>
      </w:tr>
      <w:tr>
        <w:tc>
          <w:tcPr>
            <w:tcW w:type="dxa" w:w="1440"/>
          </w:tcPr>
          <w:p>
            <w:r>
              <w:t>MAT/EQ/CBRN/ABIDET</w:t>
            </w:r>
          </w:p>
        </w:tc>
        <w:tc>
          <w:tcPr>
            <w:tcW w:type="dxa" w:w="1440"/>
          </w:tcPr>
          <w:p>
            <w:r>
              <w:t>Matériel</w:t>
            </w:r>
          </w:p>
        </w:tc>
        <w:tc>
          <w:tcPr>
            <w:tcW w:type="dxa" w:w="1440"/>
          </w:tcPr>
          <w:p>
            <w:r>
              <w:t>Équipement</w:t>
            </w:r>
          </w:p>
        </w:tc>
        <w:tc>
          <w:tcPr>
            <w:tcW w:type="dxa" w:w="1440"/>
          </w:tcPr>
          <w:p>
            <w:r>
              <w:t>Détecteur Automatique de Produits Biologiques</w:t>
            </w:r>
          </w:p>
        </w:tc>
        <w:tc>
          <w:tcPr>
            <w:tcW w:type="dxa" w:w="1440"/>
          </w:tcPr>
          <w:p>
            <w:r>
              <w:t xml:space="preserve"> Un système automatisé de détection et d'alarme biologique sans surveillance.</w:t>
            </w:r>
          </w:p>
        </w:tc>
        <w:tc>
          <w:tcPr>
            <w:tcW w:type="dxa" w:w="1440"/>
          </w:tcPr>
          <w:p>
            <w:r/>
          </w:p>
        </w:tc>
      </w:tr>
      <w:tr>
        <w:tc>
          <w:tcPr>
            <w:tcW w:type="dxa" w:w="1440"/>
          </w:tcPr>
          <w:p>
            <w:r>
              <w:t>MAT/EQ/CBRN/ACHDET</w:t>
            </w:r>
          </w:p>
        </w:tc>
        <w:tc>
          <w:tcPr>
            <w:tcW w:type="dxa" w:w="1440"/>
          </w:tcPr>
          <w:p>
            <w:r>
              <w:t>Matériel</w:t>
            </w:r>
          </w:p>
        </w:tc>
        <w:tc>
          <w:tcPr>
            <w:tcW w:type="dxa" w:w="1440"/>
          </w:tcPr>
          <w:p>
            <w:r>
              <w:t>Équipement</w:t>
            </w:r>
          </w:p>
        </w:tc>
        <w:tc>
          <w:tcPr>
            <w:tcW w:type="dxa" w:w="1440"/>
          </w:tcPr>
          <w:p>
            <w:r>
              <w:t>Détecteur Automatique de Produits Chimiques</w:t>
            </w:r>
          </w:p>
        </w:tc>
        <w:tc>
          <w:tcPr>
            <w:tcW w:type="dxa" w:w="1440"/>
          </w:tcPr>
          <w:p>
            <w:r>
              <w:t xml:space="preserve"> Un système automatisé de détection et d'alarme chimique sans surveillance.</w:t>
            </w:r>
          </w:p>
        </w:tc>
        <w:tc>
          <w:tcPr>
            <w:tcW w:type="dxa" w:w="1440"/>
          </w:tcPr>
          <w:p>
            <w:r/>
          </w:p>
        </w:tc>
      </w:tr>
      <w:tr>
        <w:tc>
          <w:tcPr>
            <w:tcW w:type="dxa" w:w="1440"/>
          </w:tcPr>
          <w:p>
            <w:r>
              <w:t>MAT/EQ/CBRN/ARDDET</w:t>
            </w:r>
          </w:p>
        </w:tc>
        <w:tc>
          <w:tcPr>
            <w:tcW w:type="dxa" w:w="1440"/>
          </w:tcPr>
          <w:p>
            <w:r>
              <w:t>Matériel</w:t>
            </w:r>
          </w:p>
        </w:tc>
        <w:tc>
          <w:tcPr>
            <w:tcW w:type="dxa" w:w="1440"/>
          </w:tcPr>
          <w:p>
            <w:r>
              <w:t>Équipement</w:t>
            </w:r>
          </w:p>
        </w:tc>
        <w:tc>
          <w:tcPr>
            <w:tcW w:type="dxa" w:w="1440"/>
          </w:tcPr>
          <w:p>
            <w:r>
              <w:t>Détecteur Automatique de Radiations</w:t>
            </w:r>
          </w:p>
        </w:tc>
        <w:tc>
          <w:tcPr>
            <w:tcW w:type="dxa" w:w="1440"/>
          </w:tcPr>
          <w:p>
            <w:r>
              <w:t xml:space="preserve"> Un détecteur de radiations sans surveillance.</w:t>
            </w:r>
          </w:p>
        </w:tc>
        <w:tc>
          <w:tcPr>
            <w:tcW w:type="dxa" w:w="1440"/>
          </w:tcPr>
          <w:p>
            <w:r/>
          </w:p>
        </w:tc>
      </w:tr>
      <w:tr>
        <w:tc>
          <w:tcPr>
            <w:tcW w:type="dxa" w:w="1440"/>
          </w:tcPr>
          <w:p>
            <w:r>
              <w:t>MAT/EQ/CBRN/BIOINT</w:t>
            </w:r>
          </w:p>
        </w:tc>
        <w:tc>
          <w:tcPr>
            <w:tcW w:type="dxa" w:w="1440"/>
          </w:tcPr>
          <w:p>
            <w:r>
              <w:t>Matériel</w:t>
            </w:r>
          </w:p>
        </w:tc>
        <w:tc>
          <w:tcPr>
            <w:tcW w:type="dxa" w:w="1440"/>
          </w:tcPr>
          <w:p>
            <w:r>
              <w:t>Équipement</w:t>
            </w:r>
          </w:p>
        </w:tc>
        <w:tc>
          <w:tcPr>
            <w:tcW w:type="dxa" w:w="1440"/>
          </w:tcPr>
          <w:p>
            <w:r>
              <w:t>Détecteur Biologique Intégré</w:t>
            </w:r>
          </w:p>
        </w:tc>
        <w:tc>
          <w:tcPr>
            <w:tcW w:type="dxa" w:w="1440"/>
          </w:tcPr>
          <w:p>
            <w:r>
              <w:t xml:space="preserve"> Un système intégré de détection, d'alarme et d'identification biologique.</w:t>
            </w:r>
          </w:p>
        </w:tc>
        <w:tc>
          <w:tcPr>
            <w:tcW w:type="dxa" w:w="1440"/>
          </w:tcPr>
          <w:p>
            <w:r/>
          </w:p>
        </w:tc>
      </w:tr>
      <w:tr>
        <w:tc>
          <w:tcPr>
            <w:tcW w:type="dxa" w:w="1440"/>
          </w:tcPr>
          <w:p>
            <w:r>
              <w:t>MAT/EQ/CBRN/BIOSTO</w:t>
            </w:r>
          </w:p>
        </w:tc>
        <w:tc>
          <w:tcPr>
            <w:tcW w:type="dxa" w:w="1440"/>
          </w:tcPr>
          <w:p>
            <w:r>
              <w:t>Matériel</w:t>
            </w:r>
          </w:p>
        </w:tc>
        <w:tc>
          <w:tcPr>
            <w:tcW w:type="dxa" w:w="1440"/>
          </w:tcPr>
          <w:p>
            <w:r>
              <w:t>Équipement</w:t>
            </w:r>
          </w:p>
        </w:tc>
        <w:tc>
          <w:tcPr>
            <w:tcW w:type="dxa" w:w="1440"/>
          </w:tcPr>
          <w:p>
            <w:r>
              <w:t>Système de Détection à Distance de Produits Biologiques</w:t>
            </w:r>
          </w:p>
        </w:tc>
        <w:tc>
          <w:tcPr>
            <w:tcW w:type="dxa" w:w="1440"/>
          </w:tcPr>
          <w:p>
            <w:r>
              <w:t xml:space="preserve"> Un détecteur capable de détecter à distance une contamination biologique.</w:t>
            </w:r>
          </w:p>
        </w:tc>
        <w:tc>
          <w:tcPr>
            <w:tcW w:type="dxa" w:w="1440"/>
          </w:tcPr>
          <w:p>
            <w:r/>
          </w:p>
        </w:tc>
      </w:tr>
      <w:tr>
        <w:tc>
          <w:tcPr>
            <w:tcW w:type="dxa" w:w="1440"/>
          </w:tcPr>
          <w:p>
            <w:r>
              <w:t>MAT/EQ/CBRN/CBRNDEC</w:t>
            </w:r>
          </w:p>
        </w:tc>
        <w:tc>
          <w:tcPr>
            <w:tcW w:type="dxa" w:w="1440"/>
          </w:tcPr>
          <w:p>
            <w:r>
              <w:t>Matériel</w:t>
            </w:r>
          </w:p>
        </w:tc>
        <w:tc>
          <w:tcPr>
            <w:tcW w:type="dxa" w:w="1440"/>
          </w:tcPr>
          <w:p>
            <w:r>
              <w:t>Équipement</w:t>
            </w:r>
          </w:p>
        </w:tc>
        <w:tc>
          <w:tcPr>
            <w:tcW w:type="dxa" w:w="1440"/>
          </w:tcPr>
          <w:p>
            <w:r>
              <w:t>Véhicule de Décontamination CBRN</w:t>
            </w:r>
          </w:p>
        </w:tc>
        <w:tc>
          <w:tcPr>
            <w:tcW w:type="dxa" w:w="1440"/>
          </w:tcPr>
          <w:p>
            <w:r>
              <w:t xml:space="preserve"> Un véhicule équipé principalement pour décontaminer des personnes ou de l'équipement contaminés par une exposition CBRN.</w:t>
            </w:r>
          </w:p>
        </w:tc>
        <w:tc>
          <w:tcPr>
            <w:tcW w:type="dxa" w:w="1440"/>
          </w:tcPr>
          <w:p>
            <w:r/>
          </w:p>
        </w:tc>
      </w:tr>
      <w:tr>
        <w:tc>
          <w:tcPr>
            <w:tcW w:type="dxa" w:w="1440"/>
          </w:tcPr>
          <w:p>
            <w:r>
              <w:t>MAT/EQ/CBRN/CBRNREC</w:t>
            </w:r>
          </w:p>
        </w:tc>
        <w:tc>
          <w:tcPr>
            <w:tcW w:type="dxa" w:w="1440"/>
          </w:tcPr>
          <w:p>
            <w:r>
              <w:t>Matériel</w:t>
            </w:r>
          </w:p>
        </w:tc>
        <w:tc>
          <w:tcPr>
            <w:tcW w:type="dxa" w:w="1440"/>
          </w:tcPr>
          <w:p>
            <w:r>
              <w:t>Équipement</w:t>
            </w:r>
          </w:p>
        </w:tc>
        <w:tc>
          <w:tcPr>
            <w:tcW w:type="dxa" w:w="1440"/>
          </w:tcPr>
          <w:p>
            <w:r>
              <w:t>Véhicule de Reconnaissance CBRN</w:t>
            </w:r>
          </w:p>
        </w:tc>
        <w:tc>
          <w:tcPr>
            <w:tcW w:type="dxa" w:w="1440"/>
          </w:tcPr>
          <w:p>
            <w:r>
              <w:t xml:space="preserve"> Un véhicule équipé principalement pour effectuer une observation visuelle ou d'autres méthodes de détection, d'informations sur une zone potentiellement contaminée par un événement CBRN.</w:t>
            </w:r>
          </w:p>
        </w:tc>
        <w:tc>
          <w:tcPr>
            <w:tcW w:type="dxa" w:w="1440"/>
          </w:tcPr>
          <w:p>
            <w:r/>
          </w:p>
        </w:tc>
      </w:tr>
      <w:tr>
        <w:tc>
          <w:tcPr>
            <w:tcW w:type="dxa" w:w="1440"/>
          </w:tcPr>
          <w:p>
            <w:r>
              <w:t>MAT/EQ/CBRN/CHMMON</w:t>
            </w:r>
          </w:p>
        </w:tc>
        <w:tc>
          <w:tcPr>
            <w:tcW w:type="dxa" w:w="1440"/>
          </w:tcPr>
          <w:p>
            <w:r>
              <w:t>Matériel</w:t>
            </w:r>
          </w:p>
        </w:tc>
        <w:tc>
          <w:tcPr>
            <w:tcW w:type="dxa" w:w="1440"/>
          </w:tcPr>
          <w:p>
            <w:r>
              <w:t>Équipement</w:t>
            </w:r>
          </w:p>
        </w:tc>
        <w:tc>
          <w:tcPr>
            <w:tcW w:type="dxa" w:w="1440"/>
          </w:tcPr>
          <w:p>
            <w:r>
              <w:t>Moniteur de Produits Chimiques</w:t>
            </w:r>
          </w:p>
        </w:tc>
        <w:tc>
          <w:tcPr>
            <w:tcW w:type="dxa" w:w="1440"/>
          </w:tcPr>
          <w:p>
            <w:r>
              <w:t xml:space="preserve"> Un détecteur chimique portable.</w:t>
            </w:r>
          </w:p>
        </w:tc>
        <w:tc>
          <w:tcPr>
            <w:tcW w:type="dxa" w:w="1440"/>
          </w:tcPr>
          <w:p>
            <w:r/>
          </w:p>
        </w:tc>
      </w:tr>
      <w:tr>
        <w:tc>
          <w:tcPr>
            <w:tcW w:type="dxa" w:w="1440"/>
          </w:tcPr>
          <w:p>
            <w:r>
              <w:t>MAT/EQ/CBRN/MSSPTR</w:t>
            </w:r>
          </w:p>
        </w:tc>
        <w:tc>
          <w:tcPr>
            <w:tcW w:type="dxa" w:w="1440"/>
          </w:tcPr>
          <w:p>
            <w:r>
              <w:t>Matériel</w:t>
            </w:r>
          </w:p>
        </w:tc>
        <w:tc>
          <w:tcPr>
            <w:tcW w:type="dxa" w:w="1440"/>
          </w:tcPr>
          <w:p>
            <w:r>
              <w:t>Équipement</w:t>
            </w:r>
          </w:p>
        </w:tc>
        <w:tc>
          <w:tcPr>
            <w:tcW w:type="dxa" w:w="1440"/>
          </w:tcPr>
          <w:p>
            <w:r>
              <w:t>Spectromètre de Masse</w:t>
            </w:r>
          </w:p>
        </w:tc>
        <w:tc>
          <w:tcPr>
            <w:tcW w:type="dxa" w:w="1440"/>
          </w:tcPr>
          <w:p>
            <w:r>
              <w:t xml:space="preserve"> Un appareil utilisé pour enregistrer et mesurer les spectres de masse des particules, notamment en tant que méthode d'analyse.</w:t>
            </w:r>
          </w:p>
        </w:tc>
        <w:tc>
          <w:tcPr>
            <w:tcW w:type="dxa" w:w="1440"/>
          </w:tcPr>
          <w:p>
            <w:r/>
          </w:p>
        </w:tc>
      </w:tr>
      <w:tr>
        <w:tc>
          <w:tcPr>
            <w:tcW w:type="dxa" w:w="1440"/>
          </w:tcPr>
          <w:p>
            <w:r>
              <w:t>MAT/EQ/CBRN/RDSPTR</w:t>
            </w:r>
          </w:p>
        </w:tc>
        <w:tc>
          <w:tcPr>
            <w:tcW w:type="dxa" w:w="1440"/>
          </w:tcPr>
          <w:p>
            <w:r>
              <w:t>Matériel</w:t>
            </w:r>
          </w:p>
        </w:tc>
        <w:tc>
          <w:tcPr>
            <w:tcW w:type="dxa" w:w="1440"/>
          </w:tcPr>
          <w:p>
            <w:r>
              <w:t>Équipement</w:t>
            </w:r>
          </w:p>
        </w:tc>
        <w:tc>
          <w:tcPr>
            <w:tcW w:type="dxa" w:w="1440"/>
          </w:tcPr>
          <w:p>
            <w:r>
              <w:t>Spectromètre de Radiations</w:t>
            </w:r>
          </w:p>
        </w:tc>
        <w:tc>
          <w:tcPr>
            <w:tcW w:type="dxa" w:w="1440"/>
          </w:tcPr>
          <w:p>
            <w:r>
              <w:t xml:space="preserve"> Un appareil utilisé pour enregistrer et mesurer les spectres d'énergie des radiations, notamment en tant que méthode d'analyse.</w:t>
            </w:r>
          </w:p>
        </w:tc>
        <w:tc>
          <w:tcPr>
            <w:tcW w:type="dxa" w:w="1440"/>
          </w:tcPr>
          <w:p>
            <w:r/>
          </w:p>
        </w:tc>
      </w:tr>
      <w:tr>
        <w:tc>
          <w:tcPr>
            <w:tcW w:type="dxa" w:w="1440"/>
          </w:tcPr>
          <w:p>
            <w:r>
              <w:t>MAT/EQ/ELC/AMTRAD</w:t>
            </w:r>
          </w:p>
        </w:tc>
        <w:tc>
          <w:tcPr>
            <w:tcW w:type="dxa" w:w="1440"/>
          </w:tcPr>
          <w:p>
            <w:r>
              <w:t>Matériel</w:t>
            </w:r>
          </w:p>
        </w:tc>
        <w:tc>
          <w:tcPr>
            <w:tcW w:type="dxa" w:w="1440"/>
          </w:tcPr>
          <w:p>
            <w:r>
              <w:t>Équipement</w:t>
            </w:r>
          </w:p>
        </w:tc>
        <w:tc>
          <w:tcPr>
            <w:tcW w:type="dxa" w:w="1440"/>
          </w:tcPr>
          <w:p>
            <w:r>
              <w:t>Dispositif de Radio Amateur</w:t>
            </w:r>
          </w:p>
        </w:tc>
        <w:tc>
          <w:tcPr>
            <w:tcW w:type="dxa" w:w="1440"/>
          </w:tcPr>
          <w:p>
            <w:r>
              <w:t xml:space="preserve"> La transmission et la réception d'ondes électromagnétiques radiofréquences en tant que moyen de communication, généralement en tant que passe-temps.</w:t>
            </w:r>
          </w:p>
        </w:tc>
        <w:tc>
          <w:tcPr>
            <w:tcW w:type="dxa" w:w="1440"/>
          </w:tcPr>
          <w:p>
            <w:r/>
          </w:p>
        </w:tc>
      </w:tr>
      <w:tr>
        <w:tc>
          <w:tcPr>
            <w:tcW w:type="dxa" w:w="1440"/>
          </w:tcPr>
          <w:p>
            <w:r>
              <w:t>MAT/EQ/ELC/C3I</w:t>
            </w:r>
          </w:p>
        </w:tc>
        <w:tc>
          <w:tcPr>
            <w:tcW w:type="dxa" w:w="1440"/>
          </w:tcPr>
          <w:p>
            <w:r>
              <w:t>Matériel</w:t>
            </w:r>
          </w:p>
        </w:tc>
        <w:tc>
          <w:tcPr>
            <w:tcW w:type="dxa" w:w="1440"/>
          </w:tcPr>
          <w:p>
            <w:r>
              <w:t>Équipement</w:t>
            </w:r>
          </w:p>
        </w:tc>
        <w:tc>
          <w:tcPr>
            <w:tcW w:type="dxa" w:w="1440"/>
          </w:tcPr>
          <w:p>
            <w:r>
              <w:t>C3I</w:t>
            </w:r>
          </w:p>
        </w:tc>
        <w:tc>
          <w:tcPr>
            <w:tcW w:type="dxa" w:w="1440"/>
          </w:tcPr>
          <w:p>
            <w:r>
              <w:t xml:space="preserve"> Équipement spécialement conçu pour être utilisé pour C3I (Command, Control, Communications, and Intelligence - Commandement, Contrôle, Communications et Renseignement).</w:t>
            </w:r>
          </w:p>
        </w:tc>
        <w:tc>
          <w:tcPr>
            <w:tcW w:type="dxa" w:w="1440"/>
          </w:tcPr>
          <w:p>
            <w:r/>
          </w:p>
        </w:tc>
      </w:tr>
      <w:tr>
        <w:tc>
          <w:tcPr>
            <w:tcW w:type="dxa" w:w="1440"/>
          </w:tcPr>
          <w:p>
            <w:r>
              <w:t>MAT/EQ/ELC/COMSYS</w:t>
            </w:r>
          </w:p>
        </w:tc>
        <w:tc>
          <w:tcPr>
            <w:tcW w:type="dxa" w:w="1440"/>
          </w:tcPr>
          <w:p>
            <w:r>
              <w:t>Matériel</w:t>
            </w:r>
          </w:p>
        </w:tc>
        <w:tc>
          <w:tcPr>
            <w:tcW w:type="dxa" w:w="1440"/>
          </w:tcPr>
          <w:p>
            <w:r>
              <w:t>Équipement</w:t>
            </w:r>
          </w:p>
        </w:tc>
        <w:tc>
          <w:tcPr>
            <w:tcW w:type="dxa" w:w="1440"/>
          </w:tcPr>
          <w:p>
            <w:r>
              <w:t>Système de Communication</w:t>
            </w:r>
          </w:p>
        </w:tc>
        <w:tc>
          <w:tcPr>
            <w:tcW w:type="dxa" w:w="1440"/>
          </w:tcPr>
          <w:p>
            <w:r>
              <w:t xml:space="preserve"> Un terme pour désigner l'équipement permettant au personnel de communiquer. Cela inclurait les systèmes de sonorisation, les dispositifs de radiodiffusion, les systèmes d'échange téléphonique, les systèmes de radiodiffusion vidéo, les systèmes de recherche de personnes, etc.</w:t>
            </w:r>
          </w:p>
        </w:tc>
        <w:tc>
          <w:tcPr>
            <w:tcW w:type="dxa" w:w="1440"/>
          </w:tcPr>
          <w:p>
            <w:r/>
          </w:p>
        </w:tc>
      </w:tr>
      <w:tr>
        <w:tc>
          <w:tcPr>
            <w:tcW w:type="dxa" w:w="1440"/>
          </w:tcPr>
          <w:p>
            <w:r>
              <w:t>MAT/EQ/ELC/COMVEH</w:t>
            </w:r>
          </w:p>
        </w:tc>
        <w:tc>
          <w:tcPr>
            <w:tcW w:type="dxa" w:w="1440"/>
          </w:tcPr>
          <w:p>
            <w:r>
              <w:t>Matériel</w:t>
            </w:r>
          </w:p>
        </w:tc>
        <w:tc>
          <w:tcPr>
            <w:tcW w:type="dxa" w:w="1440"/>
          </w:tcPr>
          <w:p>
            <w:r>
              <w:t>Équipement</w:t>
            </w:r>
          </w:p>
        </w:tc>
        <w:tc>
          <w:tcPr>
            <w:tcW w:type="dxa" w:w="1440"/>
          </w:tcPr>
          <w:p>
            <w:r>
              <w:t>Véhicule de Communication</w:t>
            </w:r>
          </w:p>
        </w:tc>
        <w:tc>
          <w:tcPr>
            <w:tcW w:type="dxa" w:w="1440"/>
          </w:tcPr>
          <w:p>
            <w:r>
              <w:t xml:space="preserve"> Un véhicule équipé de dispositifs de communication.</w:t>
            </w:r>
          </w:p>
        </w:tc>
        <w:tc>
          <w:tcPr>
            <w:tcW w:type="dxa" w:w="1440"/>
          </w:tcPr>
          <w:p>
            <w:r/>
          </w:p>
        </w:tc>
      </w:tr>
      <w:tr>
        <w:tc>
          <w:tcPr>
            <w:tcW w:type="dxa" w:w="1440"/>
          </w:tcPr>
          <w:p>
            <w:r>
              <w:t>MAT/EQ/ELC/MULTIRE</w:t>
            </w:r>
          </w:p>
        </w:tc>
        <w:tc>
          <w:tcPr>
            <w:tcW w:type="dxa" w:w="1440"/>
          </w:tcPr>
          <w:p>
            <w:r>
              <w:t>Matériel</w:t>
            </w:r>
          </w:p>
        </w:tc>
        <w:tc>
          <w:tcPr>
            <w:tcW w:type="dxa" w:w="1440"/>
          </w:tcPr>
          <w:p>
            <w:r>
              <w:t>Équipement</w:t>
            </w:r>
          </w:p>
        </w:tc>
        <w:tc>
          <w:tcPr>
            <w:tcW w:type="dxa" w:w="1440"/>
          </w:tcPr>
          <w:p>
            <w:r>
              <w:t>Dispositif d'Enregistrement Multimédia (et équipement de transmission, y compris la vidéosurveillance)</w:t>
            </w:r>
          </w:p>
        </w:tc>
        <w:tc>
          <w:tcPr>
            <w:tcW w:type="dxa" w:w="1440"/>
          </w:tcPr>
          <w:p>
            <w:r>
              <w:t xml:space="preserve"> Un dispositif d'enregistrement multimédia avec équipement de transmission, y compris la vidéosurveillance.</w:t>
            </w:r>
          </w:p>
        </w:tc>
        <w:tc>
          <w:tcPr>
            <w:tcW w:type="dxa" w:w="1440"/>
          </w:tcPr>
          <w:p>
            <w:r/>
          </w:p>
        </w:tc>
      </w:tr>
      <w:tr>
        <w:tc>
          <w:tcPr>
            <w:tcW w:type="dxa" w:w="1440"/>
          </w:tcPr>
          <w:p>
            <w:r>
              <w:t>MAT/EQ/ELC/NAV</w:t>
            </w:r>
          </w:p>
        </w:tc>
        <w:tc>
          <w:tcPr>
            <w:tcW w:type="dxa" w:w="1440"/>
          </w:tcPr>
          <w:p>
            <w:r>
              <w:t>Matériel</w:t>
            </w:r>
          </w:p>
        </w:tc>
        <w:tc>
          <w:tcPr>
            <w:tcW w:type="dxa" w:w="1440"/>
          </w:tcPr>
          <w:p>
            <w:r>
              <w:t>Équipement</w:t>
            </w:r>
          </w:p>
        </w:tc>
        <w:tc>
          <w:tcPr>
            <w:tcW w:type="dxa" w:w="1440"/>
          </w:tcPr>
          <w:p>
            <w:r>
              <w:t>Navigation</w:t>
            </w:r>
          </w:p>
        </w:tc>
        <w:tc>
          <w:tcPr>
            <w:tcW w:type="dxa" w:w="1440"/>
          </w:tcPr>
          <w:p>
            <w:r>
              <w:t xml:space="preserve"> Un groupe d'équipements et/ou d'instruments de navigation interreliés conçus pour aider au déplacement d'un point à un autre.</w:t>
            </w:r>
          </w:p>
        </w:tc>
        <w:tc>
          <w:tcPr>
            <w:tcW w:type="dxa" w:w="1440"/>
          </w:tcPr>
          <w:p>
            <w:r/>
          </w:p>
        </w:tc>
      </w:tr>
      <w:tr>
        <w:tc>
          <w:tcPr>
            <w:tcW w:type="dxa" w:w="1440"/>
          </w:tcPr>
          <w:p>
            <w:r>
              <w:t>MAT/EQ/ELC/NAVRAD</w:t>
            </w:r>
          </w:p>
        </w:tc>
        <w:tc>
          <w:tcPr>
            <w:tcW w:type="dxa" w:w="1440"/>
          </w:tcPr>
          <w:p>
            <w:r>
              <w:t>Matériel</w:t>
            </w:r>
          </w:p>
        </w:tc>
        <w:tc>
          <w:tcPr>
            <w:tcW w:type="dxa" w:w="1440"/>
          </w:tcPr>
          <w:p>
            <w:r>
              <w:t>Équipement</w:t>
            </w:r>
          </w:p>
        </w:tc>
        <w:tc>
          <w:tcPr>
            <w:tcW w:type="dxa" w:w="1440"/>
          </w:tcPr>
          <w:p>
            <w:r>
              <w:t>Radar de Navigation</w:t>
            </w:r>
          </w:p>
        </w:tc>
        <w:tc>
          <w:tcPr>
            <w:tcW w:type="dxa" w:w="1440"/>
          </w:tcPr>
          <w:p>
            <w:r>
              <w:t xml:space="preserve"> Un radar utilisé pour surveiller les paramètres en mouvement d'un navire.</w:t>
            </w:r>
          </w:p>
        </w:tc>
        <w:tc>
          <w:tcPr>
            <w:tcW w:type="dxa" w:w="1440"/>
          </w:tcPr>
          <w:p>
            <w:r/>
          </w:p>
        </w:tc>
      </w:tr>
      <w:tr>
        <w:tc>
          <w:tcPr>
            <w:tcW w:type="dxa" w:w="1440"/>
          </w:tcPr>
          <w:p>
            <w:r>
              <w:t>MAT/EQ/ELC/OTH</w:t>
            </w:r>
          </w:p>
        </w:tc>
        <w:tc>
          <w:tcPr>
            <w:tcW w:type="dxa" w:w="1440"/>
          </w:tcPr>
          <w:p>
            <w:r>
              <w:t>Matériel</w:t>
            </w:r>
          </w:p>
        </w:tc>
        <w:tc>
          <w:tcPr>
            <w:tcW w:type="dxa" w:w="1440"/>
          </w:tcPr>
          <w:p>
            <w:r>
              <w:t>Équipement</w:t>
            </w:r>
          </w:p>
        </w:tc>
        <w:tc>
          <w:tcPr>
            <w:tcW w:type="dxa" w:w="1440"/>
          </w:tcPr>
          <w:p>
            <w:r>
              <w:t>Autre (à suivre)</w:t>
            </w:r>
          </w:p>
        </w:tc>
        <w:tc>
          <w:tcPr>
            <w:tcW w:type="dxa" w:w="1440"/>
          </w:tcPr>
          <w:p>
            <w:r>
              <w:t xml:space="preserve"> Autre (à continuer)</w:t>
            </w:r>
          </w:p>
        </w:tc>
        <w:tc>
          <w:tcPr>
            <w:tcW w:type="dxa" w:w="1440"/>
          </w:tcPr>
          <w:p>
            <w:r/>
          </w:p>
        </w:tc>
      </w:tr>
      <w:tr>
        <w:tc>
          <w:tcPr>
            <w:tcW w:type="dxa" w:w="1440"/>
          </w:tcPr>
          <w:p>
            <w:r>
              <w:t>MAT/EQ/ELC/POWGN</w:t>
            </w:r>
          </w:p>
        </w:tc>
        <w:tc>
          <w:tcPr>
            <w:tcW w:type="dxa" w:w="1440"/>
          </w:tcPr>
          <w:p>
            <w:r>
              <w:t>Matériel</w:t>
            </w:r>
          </w:p>
        </w:tc>
        <w:tc>
          <w:tcPr>
            <w:tcW w:type="dxa" w:w="1440"/>
          </w:tcPr>
          <w:p>
            <w:r>
              <w:t>Équipement</w:t>
            </w:r>
          </w:p>
        </w:tc>
        <w:tc>
          <w:tcPr>
            <w:tcW w:type="dxa" w:w="1440"/>
          </w:tcPr>
          <w:p>
            <w:r>
              <w:t>Générateur d'Énergie</w:t>
            </w:r>
          </w:p>
        </w:tc>
        <w:tc>
          <w:tcPr>
            <w:tcW w:type="dxa" w:w="1440"/>
          </w:tcPr>
          <w:p>
            <w:r>
              <w:t xml:space="preserve"> Unité portable utilisée pour générer de l'électricité.</w:t>
            </w:r>
          </w:p>
        </w:tc>
        <w:tc>
          <w:tcPr>
            <w:tcW w:type="dxa" w:w="1440"/>
          </w:tcPr>
          <w:p>
            <w:r/>
          </w:p>
        </w:tc>
      </w:tr>
      <w:tr>
        <w:tc>
          <w:tcPr>
            <w:tcW w:type="dxa" w:w="1440"/>
          </w:tcPr>
          <w:p>
            <w:r>
              <w:t>MAT/EQ/ELC/RIDD</w:t>
            </w:r>
          </w:p>
        </w:tc>
        <w:tc>
          <w:tcPr>
            <w:tcW w:type="dxa" w:w="1440"/>
          </w:tcPr>
          <w:p>
            <w:r>
              <w:t>Matériel</w:t>
            </w:r>
          </w:p>
        </w:tc>
        <w:tc>
          <w:tcPr>
            <w:tcW w:type="dxa" w:w="1440"/>
          </w:tcPr>
          <w:p>
            <w:r>
              <w:t>Équipement</w:t>
            </w:r>
          </w:p>
        </w:tc>
        <w:tc>
          <w:tcPr>
            <w:tcW w:type="dxa" w:w="1440"/>
          </w:tcPr>
          <w:p>
            <w:r>
              <w:t>Dispositif de Détection à Distance des Intrusions</w:t>
            </w:r>
          </w:p>
        </w:tc>
        <w:tc>
          <w:tcPr>
            <w:tcW w:type="dxa" w:w="1440"/>
          </w:tcPr>
          <w:p>
            <w:r>
              <w:t xml:space="preserve"> Un terme pour décrire un équipement utilisé pour détecter des objets se déplaçant dans une zone d'intérêt ou à l'intérieur de celle-ci.</w:t>
            </w:r>
          </w:p>
        </w:tc>
        <w:tc>
          <w:tcPr>
            <w:tcW w:type="dxa" w:w="1440"/>
          </w:tcPr>
          <w:p>
            <w:r/>
          </w:p>
        </w:tc>
      </w:tr>
      <w:tr>
        <w:tc>
          <w:tcPr>
            <w:tcW w:type="dxa" w:w="1440"/>
          </w:tcPr>
          <w:p>
            <w:r>
              <w:t>MAT/EQ/ELC/SEN</w:t>
            </w:r>
          </w:p>
        </w:tc>
        <w:tc>
          <w:tcPr>
            <w:tcW w:type="dxa" w:w="1440"/>
          </w:tcPr>
          <w:p>
            <w:r>
              <w:t>Matériel</w:t>
            </w:r>
          </w:p>
        </w:tc>
        <w:tc>
          <w:tcPr>
            <w:tcW w:type="dxa" w:w="1440"/>
          </w:tcPr>
          <w:p>
            <w:r>
              <w:t>Équipement</w:t>
            </w:r>
          </w:p>
        </w:tc>
        <w:tc>
          <w:tcPr>
            <w:tcW w:type="dxa" w:w="1440"/>
          </w:tcPr>
          <w:p>
            <w:r>
              <w:t>Capteur</w:t>
            </w:r>
          </w:p>
        </w:tc>
        <w:tc>
          <w:tcPr>
            <w:tcW w:type="dxa" w:w="1440"/>
          </w:tcPr>
          <w:p>
            <w:r>
              <w:t xml:space="preserve"> Un dispositif qui détecte ou mesure une propriété physique et enregistre, indique ou répond d'une autre manière à cette propriété. (sous-types à définir)</w:t>
            </w:r>
          </w:p>
        </w:tc>
        <w:tc>
          <w:tcPr>
            <w:tcW w:type="dxa" w:w="1440"/>
          </w:tcPr>
          <w:p>
            <w:r/>
          </w:p>
        </w:tc>
      </w:tr>
      <w:tr>
        <w:tc>
          <w:tcPr>
            <w:tcW w:type="dxa" w:w="1440"/>
          </w:tcPr>
          <w:p>
            <w:r>
              <w:t>MAT/EQ/ELC/SONAR</w:t>
            </w:r>
          </w:p>
        </w:tc>
        <w:tc>
          <w:tcPr>
            <w:tcW w:type="dxa" w:w="1440"/>
          </w:tcPr>
          <w:p>
            <w:r>
              <w:t>Matériel</w:t>
            </w:r>
          </w:p>
        </w:tc>
        <w:tc>
          <w:tcPr>
            <w:tcW w:type="dxa" w:w="1440"/>
          </w:tcPr>
          <w:p>
            <w:r>
              <w:t>Équipement</w:t>
            </w:r>
          </w:p>
        </w:tc>
        <w:tc>
          <w:tcPr>
            <w:tcW w:type="dxa" w:w="1440"/>
          </w:tcPr>
          <w:p>
            <w:r>
              <w:t>Sonar - Système de Navigation et de Localisation par Son</w:t>
            </w:r>
          </w:p>
        </w:tc>
        <w:tc>
          <w:tcPr>
            <w:tcW w:type="dxa" w:w="1440"/>
          </w:tcPr>
          <w:p>
            <w:r>
              <w:t xml:space="preserve"> Un dispositif sonique utilisé principalement pour la détection et la localisation sous-marine.</w:t>
            </w:r>
          </w:p>
        </w:tc>
        <w:tc>
          <w:tcPr>
            <w:tcW w:type="dxa" w:w="1440"/>
          </w:tcPr>
          <w:p>
            <w:r/>
          </w:p>
        </w:tc>
      </w:tr>
      <w:tr>
        <w:tc>
          <w:tcPr>
            <w:tcW w:type="dxa" w:w="1440"/>
          </w:tcPr>
          <w:p>
            <w:r>
              <w:t>MAT/EQ/ELC/THIMC</w:t>
            </w:r>
          </w:p>
        </w:tc>
        <w:tc>
          <w:tcPr>
            <w:tcW w:type="dxa" w:w="1440"/>
          </w:tcPr>
          <w:p>
            <w:r>
              <w:t>Matériel</w:t>
            </w:r>
          </w:p>
        </w:tc>
        <w:tc>
          <w:tcPr>
            <w:tcW w:type="dxa" w:w="1440"/>
          </w:tcPr>
          <w:p>
            <w:r>
              <w:t>Équipement</w:t>
            </w:r>
          </w:p>
        </w:tc>
        <w:tc>
          <w:tcPr>
            <w:tcW w:type="dxa" w:w="1440"/>
          </w:tcPr>
          <w:p>
            <w:r>
              <w:t>Caméras d'Images Thermiques</w:t>
            </w:r>
          </w:p>
        </w:tc>
        <w:tc>
          <w:tcPr>
            <w:tcW w:type="dxa" w:w="1440"/>
          </w:tcPr>
          <w:p>
            <w:r>
              <w:t xml:space="preserve"> Équipement thermique spécialisé utilisé pour repérer les sources de chaleur lors d'incidents.</w:t>
            </w:r>
          </w:p>
        </w:tc>
        <w:tc>
          <w:tcPr>
            <w:tcW w:type="dxa" w:w="1440"/>
          </w:tcPr>
          <w:p>
            <w:r/>
          </w:p>
        </w:tc>
      </w:tr>
      <w:tr>
        <w:tc>
          <w:tcPr>
            <w:tcW w:type="dxa" w:w="1440"/>
          </w:tcPr>
          <w:p>
            <w:r>
              <w:t>MAT/EQ/ELC/VIBRA</w:t>
            </w:r>
          </w:p>
        </w:tc>
        <w:tc>
          <w:tcPr>
            <w:tcW w:type="dxa" w:w="1440"/>
          </w:tcPr>
          <w:p>
            <w:r>
              <w:t>Matériel</w:t>
            </w:r>
          </w:p>
        </w:tc>
        <w:tc>
          <w:tcPr>
            <w:tcW w:type="dxa" w:w="1440"/>
          </w:tcPr>
          <w:p>
            <w:r>
              <w:t>Équipement</w:t>
            </w:r>
          </w:p>
        </w:tc>
        <w:tc>
          <w:tcPr>
            <w:tcW w:type="dxa" w:w="1440"/>
          </w:tcPr>
          <w:p>
            <w:r>
              <w:t>Vibraphone</w:t>
            </w:r>
          </w:p>
        </w:tc>
        <w:tc>
          <w:tcPr>
            <w:tcW w:type="dxa" w:w="1440"/>
          </w:tcPr>
          <w:p>
            <w:r>
              <w:t xml:space="preserve"> Équipement électronique utilisé lors des opérations de recherche et de sauvetage d'urgence pour détecter tout son émis par le personnel éventuellement piégé.</w:t>
            </w:r>
          </w:p>
        </w:tc>
        <w:tc>
          <w:tcPr>
            <w:tcW w:type="dxa" w:w="1440"/>
          </w:tcPr>
          <w:p>
            <w:r/>
          </w:p>
        </w:tc>
      </w:tr>
      <w:tr>
        <w:tc>
          <w:tcPr>
            <w:tcW w:type="dxa" w:w="1440"/>
          </w:tcPr>
          <w:p>
            <w:r>
              <w:t>MAT/EQ/ELC/COMSYS/MEGPHN</w:t>
            </w:r>
          </w:p>
        </w:tc>
        <w:tc>
          <w:tcPr>
            <w:tcW w:type="dxa" w:w="1440"/>
          </w:tcPr>
          <w:p>
            <w:r>
              <w:t>Matériel</w:t>
            </w:r>
          </w:p>
        </w:tc>
        <w:tc>
          <w:tcPr>
            <w:tcW w:type="dxa" w:w="1440"/>
          </w:tcPr>
          <w:p>
            <w:r>
              <w:t>Équipement</w:t>
            </w:r>
          </w:p>
        </w:tc>
        <w:tc>
          <w:tcPr>
            <w:tcW w:type="dxa" w:w="1440"/>
          </w:tcPr>
          <w:p>
            <w:r>
              <w:t>Megaphone</w:t>
            </w:r>
          </w:p>
        </w:tc>
        <w:tc>
          <w:tcPr>
            <w:tcW w:type="dxa" w:w="1440"/>
          </w:tcPr>
          <w:p>
            <w:r>
              <w:t xml:space="preserve"> Dispositif portable, généralement tenu à la main, en forme d'entonnoir, dont l'application est d'envoyer la voix naturelle d'une personne dans une direction ciblée à des fins spécifiques (de Wikipédia).</w:t>
            </w:r>
          </w:p>
        </w:tc>
        <w:tc>
          <w:tcPr>
            <w:tcW w:type="dxa" w:w="1440"/>
          </w:tcPr>
          <w:p>
            <w:r/>
          </w:p>
        </w:tc>
      </w:tr>
      <w:tr>
        <w:tc>
          <w:tcPr>
            <w:tcW w:type="dxa" w:w="1440"/>
          </w:tcPr>
          <w:p>
            <w:r>
              <w:t>MAT/EQ/ELC/COMSYS/PAGER</w:t>
            </w:r>
          </w:p>
        </w:tc>
        <w:tc>
          <w:tcPr>
            <w:tcW w:type="dxa" w:w="1440"/>
          </w:tcPr>
          <w:p>
            <w:r>
              <w:t>Matériel</w:t>
            </w:r>
          </w:p>
        </w:tc>
        <w:tc>
          <w:tcPr>
            <w:tcW w:type="dxa" w:w="1440"/>
          </w:tcPr>
          <w:p>
            <w:r>
              <w:t>Équipement</w:t>
            </w:r>
          </w:p>
        </w:tc>
        <w:tc>
          <w:tcPr>
            <w:tcW w:type="dxa" w:w="1440"/>
          </w:tcPr>
          <w:p>
            <w:r>
              <w:t>Système de Pager</w:t>
            </w:r>
          </w:p>
        </w:tc>
        <w:tc>
          <w:tcPr>
            <w:tcW w:type="dxa" w:w="1440"/>
          </w:tcPr>
          <w:p>
            <w:r>
              <w:t xml:space="preserve"> Un dispositif de télécommunication personnel simple pour les messages courts. Un pager numérique unidirectionnel ne peut recevoir qu'un message composé de quelques chiffres.</w:t>
            </w:r>
          </w:p>
        </w:tc>
        <w:tc>
          <w:tcPr>
            <w:tcW w:type="dxa" w:w="1440"/>
          </w:tcPr>
          <w:p>
            <w:r/>
          </w:p>
        </w:tc>
      </w:tr>
      <w:tr>
        <w:tc>
          <w:tcPr>
            <w:tcW w:type="dxa" w:w="1440"/>
          </w:tcPr>
          <w:p>
            <w:r>
              <w:t>MAT/EQ/ELC/COMSYS/PMRRDIO</w:t>
            </w:r>
          </w:p>
        </w:tc>
        <w:tc>
          <w:tcPr>
            <w:tcW w:type="dxa" w:w="1440"/>
          </w:tcPr>
          <w:p>
            <w:r>
              <w:t>Matériel</w:t>
            </w:r>
          </w:p>
        </w:tc>
        <w:tc>
          <w:tcPr>
            <w:tcW w:type="dxa" w:w="1440"/>
          </w:tcPr>
          <w:p>
            <w:r>
              <w:t>Équipement</w:t>
            </w:r>
          </w:p>
        </w:tc>
        <w:tc>
          <w:tcPr>
            <w:tcW w:type="dxa" w:w="1440"/>
          </w:tcPr>
          <w:p>
            <w:r>
              <w:t>Système de Radio PMR</w:t>
            </w:r>
          </w:p>
        </w:tc>
        <w:tc>
          <w:tcPr>
            <w:tcW w:type="dxa" w:w="1440"/>
          </w:tcPr>
          <w:p>
            <w:r>
              <w:t xml:space="preserve"> Les radios mobiles privées (PMR) au Royaume-Uni et radios mobiles terrestres (LMR) en Amérique du Nord sont des systèmes de communication radio de terrain qui utilisent des radios portables, mobiles, de base et des consoles de répartition, et sont parfois basés sur des normes telles que MPT-1327, TETRA, TETRAPOL et APCO 25 qui sont conçues pour être utilisées spécifiquement par des organisations spécifiques (de Wikipédia).</w:t>
            </w:r>
          </w:p>
        </w:tc>
        <w:tc>
          <w:tcPr>
            <w:tcW w:type="dxa" w:w="1440"/>
          </w:tcPr>
          <w:p>
            <w:r/>
          </w:p>
        </w:tc>
      </w:tr>
      <w:tr>
        <w:tc>
          <w:tcPr>
            <w:tcW w:type="dxa" w:w="1440"/>
          </w:tcPr>
          <w:p>
            <w:r>
              <w:t>MAT/EQ/ELC/COMSYS/PUBADD</w:t>
            </w:r>
          </w:p>
        </w:tc>
        <w:tc>
          <w:tcPr>
            <w:tcW w:type="dxa" w:w="1440"/>
          </w:tcPr>
          <w:p>
            <w:r>
              <w:t>Matériel</w:t>
            </w:r>
          </w:p>
        </w:tc>
        <w:tc>
          <w:tcPr>
            <w:tcW w:type="dxa" w:w="1440"/>
          </w:tcPr>
          <w:p>
            <w:r>
              <w:t>Équipement</w:t>
            </w:r>
          </w:p>
        </w:tc>
        <w:tc>
          <w:tcPr>
            <w:tcW w:type="dxa" w:w="1440"/>
          </w:tcPr>
          <w:p>
            <w:r>
              <w:t>Système de Sonorisation</w:t>
            </w:r>
          </w:p>
        </w:tc>
        <w:tc>
          <w:tcPr>
            <w:tcW w:type="dxa" w:w="1440"/>
          </w:tcPr>
          <w:p>
            <w:r>
              <w:t xml:space="preserve"> Système d'amplification électronique avec mélangeur, amplificateur et haut-parleurs, utilisé pour renforcer un son donné et distribuer le 'son' au grand public autour d'un bâtiment (de Wikipédia).</w:t>
            </w:r>
          </w:p>
        </w:tc>
        <w:tc>
          <w:tcPr>
            <w:tcW w:type="dxa" w:w="1440"/>
          </w:tcPr>
          <w:p>
            <w:r/>
          </w:p>
        </w:tc>
      </w:tr>
      <w:tr>
        <w:tc>
          <w:tcPr>
            <w:tcW w:type="dxa" w:w="1440"/>
          </w:tcPr>
          <w:p>
            <w:r>
              <w:t>MAT/EQ/ELC/COMSYS/RDBRCT</w:t>
            </w:r>
          </w:p>
        </w:tc>
        <w:tc>
          <w:tcPr>
            <w:tcW w:type="dxa" w:w="1440"/>
          </w:tcPr>
          <w:p>
            <w:r>
              <w:t>Matériel</w:t>
            </w:r>
          </w:p>
        </w:tc>
        <w:tc>
          <w:tcPr>
            <w:tcW w:type="dxa" w:w="1440"/>
          </w:tcPr>
          <w:p>
            <w:r>
              <w:t>Équipement</w:t>
            </w:r>
          </w:p>
        </w:tc>
        <w:tc>
          <w:tcPr>
            <w:tcW w:type="dxa" w:w="1440"/>
          </w:tcPr>
          <w:p>
            <w:r>
              <w:t>Équipement de Radiodiffusion</w:t>
            </w:r>
          </w:p>
        </w:tc>
        <w:tc>
          <w:tcPr>
            <w:tcW w:type="dxa" w:w="1440"/>
          </w:tcPr>
          <w:p>
            <w:r>
              <w:t xml:space="preserve"> Équipement de transmission d'informations à un public relativement large, utilisant les fréquences radio AM et/ou FM.</w:t>
            </w:r>
          </w:p>
        </w:tc>
        <w:tc>
          <w:tcPr>
            <w:tcW w:type="dxa" w:w="1440"/>
          </w:tcPr>
          <w:p>
            <w:r/>
          </w:p>
        </w:tc>
      </w:tr>
      <w:tr>
        <w:tc>
          <w:tcPr>
            <w:tcW w:type="dxa" w:w="1440"/>
          </w:tcPr>
          <w:p>
            <w:r>
              <w:t>MAT/EQ/ENG/BRIDGG</w:t>
            </w:r>
          </w:p>
        </w:tc>
        <w:tc>
          <w:tcPr>
            <w:tcW w:type="dxa" w:w="1440"/>
          </w:tcPr>
          <w:p>
            <w:r>
              <w:t>Matériel</w:t>
            </w:r>
          </w:p>
        </w:tc>
        <w:tc>
          <w:tcPr>
            <w:tcW w:type="dxa" w:w="1440"/>
          </w:tcPr>
          <w:p>
            <w:r>
              <w:t>Équipement</w:t>
            </w:r>
          </w:p>
        </w:tc>
        <w:tc>
          <w:tcPr>
            <w:tcW w:type="dxa" w:w="1440"/>
          </w:tcPr>
          <w:p>
            <w:r>
              <w:t>Pontage</w:t>
            </w:r>
          </w:p>
        </w:tc>
        <w:tc>
          <w:tcPr>
            <w:tcW w:type="dxa" w:w="1440"/>
          </w:tcPr>
          <w:p>
            <w:r>
              <w:t xml:space="preserve"> Équipement conçu pour traverser des lacunes et d'autres obstacles.</w:t>
            </w:r>
          </w:p>
        </w:tc>
        <w:tc>
          <w:tcPr>
            <w:tcW w:type="dxa" w:w="1440"/>
          </w:tcPr>
          <w:p>
            <w:r/>
          </w:p>
        </w:tc>
      </w:tr>
      <w:tr>
        <w:tc>
          <w:tcPr>
            <w:tcW w:type="dxa" w:w="1440"/>
          </w:tcPr>
          <w:p>
            <w:r>
              <w:t>MAT/EQ/ENG/CNSTVE</w:t>
            </w:r>
          </w:p>
        </w:tc>
        <w:tc>
          <w:tcPr>
            <w:tcW w:type="dxa" w:w="1440"/>
          </w:tcPr>
          <w:p>
            <w:r>
              <w:t>Matériel</w:t>
            </w:r>
          </w:p>
        </w:tc>
        <w:tc>
          <w:tcPr>
            <w:tcW w:type="dxa" w:w="1440"/>
          </w:tcPr>
          <w:p>
            <w:r>
              <w:t>Équipement</w:t>
            </w:r>
          </w:p>
        </w:tc>
        <w:tc>
          <w:tcPr>
            <w:tcW w:type="dxa" w:w="1440"/>
          </w:tcPr>
          <w:p>
            <w:r>
              <w:t>Véhicule de Construction</w:t>
            </w:r>
          </w:p>
        </w:tc>
        <w:tc>
          <w:tcPr>
            <w:tcW w:type="dxa" w:w="1440"/>
          </w:tcPr>
          <w:p>
            <w:r>
              <w:t xml:space="preserve"> Un véhicule utilisé dans l'industrie de la construction.</w:t>
            </w:r>
          </w:p>
        </w:tc>
        <w:tc>
          <w:tcPr>
            <w:tcW w:type="dxa" w:w="1440"/>
          </w:tcPr>
          <w:p>
            <w:r/>
          </w:p>
        </w:tc>
      </w:tr>
      <w:tr>
        <w:tc>
          <w:tcPr>
            <w:tcW w:type="dxa" w:w="1440"/>
          </w:tcPr>
          <w:p>
            <w:r>
              <w:t>MAT/EQ/ENG/CONST</w:t>
            </w:r>
          </w:p>
        </w:tc>
        <w:tc>
          <w:tcPr>
            <w:tcW w:type="dxa" w:w="1440"/>
          </w:tcPr>
          <w:p>
            <w:r>
              <w:t>Matériel</w:t>
            </w:r>
          </w:p>
        </w:tc>
        <w:tc>
          <w:tcPr>
            <w:tcW w:type="dxa" w:w="1440"/>
          </w:tcPr>
          <w:p>
            <w:r>
              <w:t>Équipement</w:t>
            </w:r>
          </w:p>
        </w:tc>
        <w:tc>
          <w:tcPr>
            <w:tcW w:type="dxa" w:w="1440"/>
          </w:tcPr>
          <w:p>
            <w:r>
              <w:t>Construction</w:t>
            </w:r>
          </w:p>
        </w:tc>
        <w:tc>
          <w:tcPr>
            <w:tcW w:type="dxa" w:w="1440"/>
          </w:tcPr>
          <w:p>
            <w:r>
              <w:t xml:space="preserve"> Équipement et ressources utilisés pour construire une installation.</w:t>
            </w:r>
          </w:p>
        </w:tc>
        <w:tc>
          <w:tcPr>
            <w:tcW w:type="dxa" w:w="1440"/>
          </w:tcPr>
          <w:p>
            <w:r/>
          </w:p>
        </w:tc>
      </w:tr>
      <w:tr>
        <w:tc>
          <w:tcPr>
            <w:tcW w:type="dxa" w:w="1440"/>
          </w:tcPr>
          <w:p>
            <w:r>
              <w:t>MAT/EQ/ENG/DOZER</w:t>
            </w:r>
          </w:p>
        </w:tc>
        <w:tc>
          <w:tcPr>
            <w:tcW w:type="dxa" w:w="1440"/>
          </w:tcPr>
          <w:p>
            <w:r>
              <w:t>Matériel</w:t>
            </w:r>
          </w:p>
        </w:tc>
        <w:tc>
          <w:tcPr>
            <w:tcW w:type="dxa" w:w="1440"/>
          </w:tcPr>
          <w:p>
            <w:r>
              <w:t>Équipement</w:t>
            </w:r>
          </w:p>
        </w:tc>
        <w:tc>
          <w:tcPr>
            <w:tcW w:type="dxa" w:w="1440"/>
          </w:tcPr>
          <w:p>
            <w:r>
              <w:t>Bulldozer</w:t>
            </w:r>
          </w:p>
        </w:tc>
        <w:tc>
          <w:tcPr>
            <w:tcW w:type="dxa" w:w="1440"/>
          </w:tcPr>
          <w:p>
            <w:r>
              <w:t xml:space="preserve"> Un tracteur à chenilles lourd équipé d'une large lame en acier à l'avant, utilisé pour éliminer les obstacles, niveler les surfaces inégales, etc.</w:t>
            </w:r>
          </w:p>
        </w:tc>
        <w:tc>
          <w:tcPr>
            <w:tcW w:type="dxa" w:w="1440"/>
          </w:tcPr>
          <w:p>
            <w:r/>
          </w:p>
        </w:tc>
      </w:tr>
      <w:tr>
        <w:tc>
          <w:tcPr>
            <w:tcW w:type="dxa" w:w="1440"/>
          </w:tcPr>
          <w:p>
            <w:r>
              <w:t>MAT/EQ/ENG/ERTHMV</w:t>
            </w:r>
          </w:p>
        </w:tc>
        <w:tc>
          <w:tcPr>
            <w:tcW w:type="dxa" w:w="1440"/>
          </w:tcPr>
          <w:p>
            <w:r>
              <w:t>Matériel</w:t>
            </w:r>
          </w:p>
        </w:tc>
        <w:tc>
          <w:tcPr>
            <w:tcW w:type="dxa" w:w="1440"/>
          </w:tcPr>
          <w:p>
            <w:r>
              <w:t>Équipement</w:t>
            </w:r>
          </w:p>
        </w:tc>
        <w:tc>
          <w:tcPr>
            <w:tcW w:type="dxa" w:w="1440"/>
          </w:tcPr>
          <w:p>
            <w:r>
              <w:t>Engin de Terrassement</w:t>
            </w:r>
          </w:p>
        </w:tc>
        <w:tc>
          <w:tcPr>
            <w:tcW w:type="dxa" w:w="1440"/>
          </w:tcPr>
          <w:p>
            <w:r>
              <w:t xml:space="preserve"> Un véhicule conçu pour l'excavation ou le déplacement de grandes quantités de terre.</w:t>
            </w:r>
          </w:p>
        </w:tc>
        <w:tc>
          <w:tcPr>
            <w:tcW w:type="dxa" w:w="1440"/>
          </w:tcPr>
          <w:p>
            <w:r/>
          </w:p>
        </w:tc>
      </w:tr>
      <w:tr>
        <w:tc>
          <w:tcPr>
            <w:tcW w:type="dxa" w:w="1440"/>
          </w:tcPr>
          <w:p>
            <w:r>
              <w:t>MAT/EQ/ENG/FIRFGT</w:t>
            </w:r>
          </w:p>
        </w:tc>
        <w:tc>
          <w:tcPr>
            <w:tcW w:type="dxa" w:w="1440"/>
          </w:tcPr>
          <w:p>
            <w:r>
              <w:t>Matériel</w:t>
            </w:r>
          </w:p>
        </w:tc>
        <w:tc>
          <w:tcPr>
            <w:tcW w:type="dxa" w:w="1440"/>
          </w:tcPr>
          <w:p>
            <w:r>
              <w:t>Équipement</w:t>
            </w:r>
          </w:p>
        </w:tc>
        <w:tc>
          <w:tcPr>
            <w:tcW w:type="dxa" w:w="1440"/>
          </w:tcPr>
          <w:p>
            <w:r>
              <w:t>Extinction d'Incendie</w:t>
            </w:r>
          </w:p>
        </w:tc>
        <w:tc>
          <w:tcPr>
            <w:tcW w:type="dxa" w:w="1440"/>
          </w:tcPr>
          <w:p>
            <w:r>
              <w:t xml:space="preserve"> Un véhicule conçu pour transporter des pompiers et de l'équipement sur les lieux d'un incident.</w:t>
            </w:r>
          </w:p>
        </w:tc>
        <w:tc>
          <w:tcPr>
            <w:tcW w:type="dxa" w:w="1440"/>
          </w:tcPr>
          <w:p>
            <w:r/>
          </w:p>
        </w:tc>
      </w:tr>
      <w:tr>
        <w:tc>
          <w:tcPr>
            <w:tcW w:type="dxa" w:w="1440"/>
          </w:tcPr>
          <w:p>
            <w:r>
              <w:t>MAT/EQ/ENG/INTEL</w:t>
            </w:r>
          </w:p>
        </w:tc>
        <w:tc>
          <w:tcPr>
            <w:tcW w:type="dxa" w:w="1440"/>
          </w:tcPr>
          <w:p>
            <w:r>
              <w:t>Matériel</w:t>
            </w:r>
          </w:p>
        </w:tc>
        <w:tc>
          <w:tcPr>
            <w:tcW w:type="dxa" w:w="1440"/>
          </w:tcPr>
          <w:p>
            <w:r>
              <w:t>Équipement</w:t>
            </w:r>
          </w:p>
        </w:tc>
        <w:tc>
          <w:tcPr>
            <w:tcW w:type="dxa" w:w="1440"/>
          </w:tcPr>
          <w:p>
            <w:r>
              <w:t>Équipement de Renseignement (surveillance, etc.)</w:t>
            </w:r>
          </w:p>
        </w:tc>
        <w:tc>
          <w:tcPr>
            <w:tcW w:type="dxa" w:w="1440"/>
          </w:tcPr>
          <w:p>
            <w:r>
              <w:t xml:space="preserve"> Équipement de renseignement (surveillance, etc.).</w:t>
            </w:r>
          </w:p>
        </w:tc>
        <w:tc>
          <w:tcPr>
            <w:tcW w:type="dxa" w:w="1440"/>
          </w:tcPr>
          <w:p>
            <w:r/>
          </w:p>
        </w:tc>
      </w:tr>
      <w:tr>
        <w:tc>
          <w:tcPr>
            <w:tcW w:type="dxa" w:w="1440"/>
          </w:tcPr>
          <w:p>
            <w:r>
              <w:t>MAT/EQ/ENG/MINECL</w:t>
            </w:r>
          </w:p>
        </w:tc>
        <w:tc>
          <w:tcPr>
            <w:tcW w:type="dxa" w:w="1440"/>
          </w:tcPr>
          <w:p>
            <w:r>
              <w:t>Matériel</w:t>
            </w:r>
          </w:p>
        </w:tc>
        <w:tc>
          <w:tcPr>
            <w:tcW w:type="dxa" w:w="1440"/>
          </w:tcPr>
          <w:p>
            <w:r>
              <w:t>Équipement</w:t>
            </w:r>
          </w:p>
        </w:tc>
        <w:tc>
          <w:tcPr>
            <w:tcW w:type="dxa" w:w="1440"/>
          </w:tcPr>
          <w:p>
            <w:r>
              <w:t>Déminage</w:t>
            </w:r>
          </w:p>
        </w:tc>
        <w:tc>
          <w:tcPr>
            <w:tcW w:type="dxa" w:w="1440"/>
          </w:tcPr>
          <w:p>
            <w:r>
              <w:t xml:space="preserve"> Équipement dont le but est de retirer ou de détruire des mines.</w:t>
            </w:r>
          </w:p>
        </w:tc>
        <w:tc>
          <w:tcPr>
            <w:tcW w:type="dxa" w:w="1440"/>
          </w:tcPr>
          <w:p>
            <w:r/>
          </w:p>
        </w:tc>
      </w:tr>
      <w:tr>
        <w:tc>
          <w:tcPr>
            <w:tcW w:type="dxa" w:w="1440"/>
          </w:tcPr>
          <w:p>
            <w:r>
              <w:t>MAT/EQ/ENG/MINEDT</w:t>
            </w:r>
          </w:p>
        </w:tc>
        <w:tc>
          <w:tcPr>
            <w:tcW w:type="dxa" w:w="1440"/>
          </w:tcPr>
          <w:p>
            <w:r>
              <w:t>Matériel</w:t>
            </w:r>
          </w:p>
        </w:tc>
        <w:tc>
          <w:tcPr>
            <w:tcW w:type="dxa" w:w="1440"/>
          </w:tcPr>
          <w:p>
            <w:r>
              <w:t>Équipement</w:t>
            </w:r>
          </w:p>
        </w:tc>
        <w:tc>
          <w:tcPr>
            <w:tcW w:type="dxa" w:w="1440"/>
          </w:tcPr>
          <w:p>
            <w:r>
              <w:t>Détection de Mines</w:t>
            </w:r>
          </w:p>
        </w:tc>
        <w:tc>
          <w:tcPr>
            <w:tcW w:type="dxa" w:w="1440"/>
          </w:tcPr>
          <w:p>
            <w:r>
              <w:t xml:space="preserve"> Équipement dont le but est de détecter la présence de mines.</w:t>
            </w:r>
          </w:p>
        </w:tc>
        <w:tc>
          <w:tcPr>
            <w:tcW w:type="dxa" w:w="1440"/>
          </w:tcPr>
          <w:p>
            <w:r/>
          </w:p>
        </w:tc>
      </w:tr>
      <w:tr>
        <w:tc>
          <w:tcPr>
            <w:tcW w:type="dxa" w:w="1440"/>
          </w:tcPr>
          <w:p>
            <w:r>
              <w:t>MAT/EQ/ENG/MINEMR</w:t>
            </w:r>
          </w:p>
        </w:tc>
        <w:tc>
          <w:tcPr>
            <w:tcW w:type="dxa" w:w="1440"/>
          </w:tcPr>
          <w:p>
            <w:r>
              <w:t>Matériel</w:t>
            </w:r>
          </w:p>
        </w:tc>
        <w:tc>
          <w:tcPr>
            <w:tcW w:type="dxa" w:w="1440"/>
          </w:tcPr>
          <w:p>
            <w:r>
              <w:t>Équipement</w:t>
            </w:r>
          </w:p>
        </w:tc>
        <w:tc>
          <w:tcPr>
            <w:tcW w:type="dxa" w:w="1440"/>
          </w:tcPr>
          <w:p>
            <w:r>
              <w:t>Balisage de Champ de Mines</w:t>
            </w:r>
          </w:p>
        </w:tc>
        <w:tc>
          <w:tcPr>
            <w:tcW w:type="dxa" w:w="1440"/>
          </w:tcPr>
          <w:p>
            <w:r>
              <w:t xml:space="preserve"> Équipement utilisé pour délimiter un champ de mines.</w:t>
            </w:r>
          </w:p>
        </w:tc>
        <w:tc>
          <w:tcPr>
            <w:tcW w:type="dxa" w:w="1440"/>
          </w:tcPr>
          <w:p>
            <w:r/>
          </w:p>
        </w:tc>
      </w:tr>
      <w:tr>
        <w:tc>
          <w:tcPr>
            <w:tcW w:type="dxa" w:w="1440"/>
          </w:tcPr>
          <w:p>
            <w:r>
              <w:t>MAT/EQ/ENG/WPNPRT</w:t>
            </w:r>
          </w:p>
        </w:tc>
        <w:tc>
          <w:tcPr>
            <w:tcW w:type="dxa" w:w="1440"/>
          </w:tcPr>
          <w:p>
            <w:r>
              <w:t>Matériel</w:t>
            </w:r>
          </w:p>
        </w:tc>
        <w:tc>
          <w:tcPr>
            <w:tcW w:type="dxa" w:w="1440"/>
          </w:tcPr>
          <w:p>
            <w:r>
              <w:t>Équipement</w:t>
            </w:r>
          </w:p>
        </w:tc>
        <w:tc>
          <w:tcPr>
            <w:tcW w:type="dxa" w:w="1440"/>
          </w:tcPr>
          <w:p>
            <w:r>
              <w:t>Armes et Protection contre les Armes</w:t>
            </w:r>
          </w:p>
        </w:tc>
        <w:tc>
          <w:tcPr>
            <w:tcW w:type="dxa" w:w="1440"/>
          </w:tcPr>
          <w:p>
            <w:r>
              <w:t xml:space="preserve"> Armes et protection contre les armes</w:t>
            </w:r>
          </w:p>
        </w:tc>
        <w:tc>
          <w:tcPr>
            <w:tcW w:type="dxa" w:w="1440"/>
          </w:tcPr>
          <w:p>
            <w:r/>
          </w:p>
        </w:tc>
      </w:tr>
      <w:tr>
        <w:tc>
          <w:tcPr>
            <w:tcW w:type="dxa" w:w="1440"/>
          </w:tcPr>
          <w:p>
            <w:r>
              <w:t>MAT/EQ/ENG/FIRFGT/BRHTAP</w:t>
            </w:r>
          </w:p>
        </w:tc>
        <w:tc>
          <w:tcPr>
            <w:tcW w:type="dxa" w:w="1440"/>
          </w:tcPr>
          <w:p>
            <w:r>
              <w:t>Matériel</w:t>
            </w:r>
          </w:p>
        </w:tc>
        <w:tc>
          <w:tcPr>
            <w:tcW w:type="dxa" w:w="1440"/>
          </w:tcPr>
          <w:p>
            <w:r>
              <w:t>Équipement</w:t>
            </w:r>
          </w:p>
        </w:tc>
        <w:tc>
          <w:tcPr>
            <w:tcW w:type="dxa" w:w="1440"/>
          </w:tcPr>
          <w:p>
            <w:r>
              <w:t>Appareil de Respiration</w:t>
            </w:r>
          </w:p>
        </w:tc>
        <w:tc>
          <w:tcPr>
            <w:tcW w:type="dxa" w:w="1440"/>
          </w:tcPr>
          <w:p>
            <w:r>
              <w:t xml:space="preserve"> Équipement autonome utilisé pour maintenir la vie du porteur lorsqu'il pénètre dans une atmosphère non respirable.</w:t>
            </w:r>
          </w:p>
        </w:tc>
        <w:tc>
          <w:tcPr>
            <w:tcW w:type="dxa" w:w="1440"/>
          </w:tcPr>
          <w:p>
            <w:r/>
          </w:p>
        </w:tc>
      </w:tr>
      <w:tr>
        <w:tc>
          <w:tcPr>
            <w:tcW w:type="dxa" w:w="1440"/>
          </w:tcPr>
          <w:p>
            <w:r>
              <w:t>MAT/EQ/ENG/FIRFGT/CEAR</w:t>
            </w:r>
          </w:p>
        </w:tc>
        <w:tc>
          <w:tcPr>
            <w:tcW w:type="dxa" w:w="1440"/>
          </w:tcPr>
          <w:p>
            <w:r>
              <w:t>Matériel</w:t>
            </w:r>
          </w:p>
        </w:tc>
        <w:tc>
          <w:tcPr>
            <w:tcW w:type="dxa" w:w="1440"/>
          </w:tcPr>
          <w:p>
            <w:r>
              <w:t>Équipement</w:t>
            </w:r>
          </w:p>
        </w:tc>
        <w:tc>
          <w:tcPr>
            <w:tcW w:type="dxa" w:w="1440"/>
          </w:tcPr>
          <w:p>
            <w:r>
              <w:t>Cellule d'Assistance Respiratoire</w:t>
            </w:r>
          </w:p>
        </w:tc>
        <w:tc>
          <w:tcPr>
            <w:tcW w:type="dxa" w:w="1440"/>
          </w:tcPr>
          <w:p>
            <w:r>
              <w:t xml:space="preserve"> Cellule d'assistance respiratoire</w:t>
            </w:r>
          </w:p>
        </w:tc>
        <w:tc>
          <w:tcPr>
            <w:tcW w:type="dxa" w:w="1440"/>
          </w:tcPr>
          <w:p>
            <w:r/>
          </w:p>
        </w:tc>
      </w:tr>
      <w:tr>
        <w:tc>
          <w:tcPr>
            <w:tcW w:type="dxa" w:w="1440"/>
          </w:tcPr>
          <w:p>
            <w:r>
              <w:t>MAT/EQ/ENG/FIRFGT/CEC</w:t>
            </w:r>
          </w:p>
        </w:tc>
        <w:tc>
          <w:tcPr>
            <w:tcW w:type="dxa" w:w="1440"/>
          </w:tcPr>
          <w:p>
            <w:r>
              <w:t>Matériel</w:t>
            </w:r>
          </w:p>
        </w:tc>
        <w:tc>
          <w:tcPr>
            <w:tcW w:type="dxa" w:w="1440"/>
          </w:tcPr>
          <w:p>
            <w:r>
              <w:t>Équipement</w:t>
            </w:r>
          </w:p>
        </w:tc>
        <w:tc>
          <w:tcPr>
            <w:tcW w:type="dxa" w:w="1440"/>
          </w:tcPr>
          <w:p>
            <w:r>
              <w:t>Cellule de Compression</w:t>
            </w:r>
          </w:p>
        </w:tc>
        <w:tc>
          <w:tcPr>
            <w:tcW w:type="dxa" w:w="1440"/>
          </w:tcPr>
          <w:p>
            <w:r>
              <w:t xml:space="preserve"> Cellule de compression</w:t>
            </w:r>
          </w:p>
        </w:tc>
        <w:tc>
          <w:tcPr>
            <w:tcW w:type="dxa" w:w="1440"/>
          </w:tcPr>
          <w:p>
            <w:r/>
          </w:p>
        </w:tc>
      </w:tr>
      <w:tr>
        <w:tc>
          <w:tcPr>
            <w:tcW w:type="dxa" w:w="1440"/>
          </w:tcPr>
          <w:p>
            <w:r>
              <w:t>MAT/EQ/ENG/FIRFGT/CECH</w:t>
            </w:r>
          </w:p>
        </w:tc>
        <w:tc>
          <w:tcPr>
            <w:tcW w:type="dxa" w:w="1440"/>
          </w:tcPr>
          <w:p>
            <w:r>
              <w:t>Matériel</w:t>
            </w:r>
          </w:p>
        </w:tc>
        <w:tc>
          <w:tcPr>
            <w:tcW w:type="dxa" w:w="1440"/>
          </w:tcPr>
          <w:p>
            <w:r>
              <w:t>Équipement</w:t>
            </w:r>
          </w:p>
        </w:tc>
        <w:tc>
          <w:tcPr>
            <w:tcW w:type="dxa" w:w="1440"/>
          </w:tcPr>
          <w:p>
            <w:r>
              <w:t>Cellule d'Intervention Chimique</w:t>
            </w:r>
          </w:p>
        </w:tc>
        <w:tc>
          <w:tcPr>
            <w:tcW w:type="dxa" w:w="1440"/>
          </w:tcPr>
          <w:p>
            <w:r>
              <w:t xml:space="preserve"> Cellule d'intervention chimique</w:t>
            </w:r>
          </w:p>
        </w:tc>
        <w:tc>
          <w:tcPr>
            <w:tcW w:type="dxa" w:w="1440"/>
          </w:tcPr>
          <w:p>
            <w:r/>
          </w:p>
        </w:tc>
      </w:tr>
      <w:tr>
        <w:tc>
          <w:tcPr>
            <w:tcW w:type="dxa" w:w="1440"/>
          </w:tcPr>
          <w:p>
            <w:r>
              <w:t>MAT/EQ/ENG/FIRFGT/CEEV</w:t>
            </w:r>
          </w:p>
        </w:tc>
        <w:tc>
          <w:tcPr>
            <w:tcW w:type="dxa" w:w="1440"/>
          </w:tcPr>
          <w:p>
            <w:r>
              <w:t>Matériel</w:t>
            </w:r>
          </w:p>
        </w:tc>
        <w:tc>
          <w:tcPr>
            <w:tcW w:type="dxa" w:w="1440"/>
          </w:tcPr>
          <w:p>
            <w:r>
              <w:t>Équipement</w:t>
            </w:r>
          </w:p>
        </w:tc>
        <w:tc>
          <w:tcPr>
            <w:tcW w:type="dxa" w:w="1440"/>
          </w:tcPr>
          <w:p>
            <w:r>
              <w:t>Cellule d'Éclairage et de Ventilation</w:t>
            </w:r>
          </w:p>
        </w:tc>
        <w:tc>
          <w:tcPr>
            <w:tcW w:type="dxa" w:w="1440"/>
          </w:tcPr>
          <w:p>
            <w:r>
              <w:t xml:space="preserve"> Cellule d'éclairage et de ventilation</w:t>
            </w:r>
          </w:p>
        </w:tc>
        <w:tc>
          <w:tcPr>
            <w:tcW w:type="dxa" w:w="1440"/>
          </w:tcPr>
          <w:p>
            <w:r/>
          </w:p>
        </w:tc>
      </w:tr>
      <w:tr>
        <w:tc>
          <w:tcPr>
            <w:tcW w:type="dxa" w:w="1440"/>
          </w:tcPr>
          <w:p>
            <w:r>
              <w:t>MAT/EQ/ENG/FIRFGT/CEM</w:t>
            </w:r>
          </w:p>
        </w:tc>
        <w:tc>
          <w:tcPr>
            <w:tcW w:type="dxa" w:w="1440"/>
          </w:tcPr>
          <w:p>
            <w:r>
              <w:t>Matériel</w:t>
            </w:r>
          </w:p>
        </w:tc>
        <w:tc>
          <w:tcPr>
            <w:tcW w:type="dxa" w:w="1440"/>
          </w:tcPr>
          <w:p>
            <w:r>
              <w:t>Équipement</w:t>
            </w:r>
          </w:p>
        </w:tc>
        <w:tc>
          <w:tcPr>
            <w:tcW w:type="dxa" w:w="1440"/>
          </w:tcPr>
          <w:p>
            <w:r>
              <w:t>Cellule d'Émulsion</w:t>
            </w:r>
          </w:p>
        </w:tc>
        <w:tc>
          <w:tcPr>
            <w:tcW w:type="dxa" w:w="1440"/>
          </w:tcPr>
          <w:p>
            <w:r>
              <w:t xml:space="preserve"> Cellule d'émulsion</w:t>
            </w:r>
          </w:p>
        </w:tc>
        <w:tc>
          <w:tcPr>
            <w:tcW w:type="dxa" w:w="1440"/>
          </w:tcPr>
          <w:p>
            <w:r/>
          </w:p>
        </w:tc>
      </w:tr>
      <w:tr>
        <w:tc>
          <w:tcPr>
            <w:tcW w:type="dxa" w:w="1440"/>
          </w:tcPr>
          <w:p>
            <w:r>
              <w:t>MAT/EQ/ENG/FIRFGT/CEPC</w:t>
            </w:r>
          </w:p>
        </w:tc>
        <w:tc>
          <w:tcPr>
            <w:tcW w:type="dxa" w:w="1440"/>
          </w:tcPr>
          <w:p>
            <w:r>
              <w:t>Matériel</w:t>
            </w:r>
          </w:p>
        </w:tc>
        <w:tc>
          <w:tcPr>
            <w:tcW w:type="dxa" w:w="1440"/>
          </w:tcPr>
          <w:p>
            <w:r>
              <w:t>Équipement</w:t>
            </w:r>
          </w:p>
        </w:tc>
        <w:tc>
          <w:tcPr>
            <w:tcW w:type="dxa" w:w="1440"/>
          </w:tcPr>
          <w:p>
            <w:r>
              <w:t>Cellule de Commandement et de Contrôle</w:t>
            </w:r>
          </w:p>
        </w:tc>
        <w:tc>
          <w:tcPr>
            <w:tcW w:type="dxa" w:w="1440"/>
          </w:tcPr>
          <w:p>
            <w:r>
              <w:t xml:space="preserve"> Cellule de commandement et de contrôle</w:t>
            </w:r>
          </w:p>
        </w:tc>
        <w:tc>
          <w:tcPr>
            <w:tcW w:type="dxa" w:w="1440"/>
          </w:tcPr>
          <w:p>
            <w:r/>
          </w:p>
        </w:tc>
      </w:tr>
      <w:tr>
        <w:tc>
          <w:tcPr>
            <w:tcW w:type="dxa" w:w="1440"/>
          </w:tcPr>
          <w:p>
            <w:r>
              <w:t>MAT/EQ/ENG/FIRFGT/CEPO</w:t>
            </w:r>
          </w:p>
        </w:tc>
        <w:tc>
          <w:tcPr>
            <w:tcW w:type="dxa" w:w="1440"/>
          </w:tcPr>
          <w:p>
            <w:r>
              <w:t>Matériel</w:t>
            </w:r>
          </w:p>
        </w:tc>
        <w:tc>
          <w:tcPr>
            <w:tcW w:type="dxa" w:w="1440"/>
          </w:tcPr>
          <w:p>
            <w:r>
              <w:t>Équipement</w:t>
            </w:r>
          </w:p>
        </w:tc>
        <w:tc>
          <w:tcPr>
            <w:tcW w:type="dxa" w:w="1440"/>
          </w:tcPr>
          <w:p>
            <w:r>
              <w:t>Cellule de Poudre</w:t>
            </w:r>
          </w:p>
        </w:tc>
        <w:tc>
          <w:tcPr>
            <w:tcW w:type="dxa" w:w="1440"/>
          </w:tcPr>
          <w:p>
            <w:r>
              <w:t xml:space="preserve"> Cellule de poudre</w:t>
            </w:r>
          </w:p>
        </w:tc>
        <w:tc>
          <w:tcPr>
            <w:tcW w:type="dxa" w:w="1440"/>
          </w:tcPr>
          <w:p>
            <w:r/>
          </w:p>
        </w:tc>
      </w:tr>
      <w:tr>
        <w:tc>
          <w:tcPr>
            <w:tcW w:type="dxa" w:w="1440"/>
          </w:tcPr>
          <w:p>
            <w:r>
              <w:t>MAT/EQ/ENG/FIRFGT/CEPOL</w:t>
            </w:r>
          </w:p>
        </w:tc>
        <w:tc>
          <w:tcPr>
            <w:tcW w:type="dxa" w:w="1440"/>
          </w:tcPr>
          <w:p>
            <w:r>
              <w:t>Matériel</w:t>
            </w:r>
          </w:p>
        </w:tc>
        <w:tc>
          <w:tcPr>
            <w:tcW w:type="dxa" w:w="1440"/>
          </w:tcPr>
          <w:p>
            <w:r>
              <w:t>Équipement</w:t>
            </w:r>
          </w:p>
        </w:tc>
        <w:tc>
          <w:tcPr>
            <w:tcW w:type="dxa" w:w="1440"/>
          </w:tcPr>
          <w:p>
            <w:r>
              <w:t>Cellule Antipollution</w:t>
            </w:r>
          </w:p>
        </w:tc>
        <w:tc>
          <w:tcPr>
            <w:tcW w:type="dxa" w:w="1440"/>
          </w:tcPr>
          <w:p>
            <w:r>
              <w:t xml:space="preserve"> Cellule antipollution</w:t>
            </w:r>
          </w:p>
        </w:tc>
        <w:tc>
          <w:tcPr>
            <w:tcW w:type="dxa" w:w="1440"/>
          </w:tcPr>
          <w:p>
            <w:r/>
          </w:p>
        </w:tc>
      </w:tr>
      <w:tr>
        <w:tc>
          <w:tcPr>
            <w:tcW w:type="dxa" w:w="1440"/>
          </w:tcPr>
          <w:p>
            <w:r>
              <w:t>MAT/EQ/ENG/FIRFGT/CER</w:t>
            </w:r>
          </w:p>
        </w:tc>
        <w:tc>
          <w:tcPr>
            <w:tcW w:type="dxa" w:w="1440"/>
          </w:tcPr>
          <w:p>
            <w:r>
              <w:t>Matériel</w:t>
            </w:r>
          </w:p>
        </w:tc>
        <w:tc>
          <w:tcPr>
            <w:tcW w:type="dxa" w:w="1440"/>
          </w:tcPr>
          <w:p>
            <w:r>
              <w:t>Équipement</w:t>
            </w:r>
          </w:p>
        </w:tc>
        <w:tc>
          <w:tcPr>
            <w:tcW w:type="dxa" w:w="1440"/>
          </w:tcPr>
          <w:p>
            <w:r>
              <w:t>Cellule d'Intervention en Radioactivité</w:t>
            </w:r>
          </w:p>
        </w:tc>
        <w:tc>
          <w:tcPr>
            <w:tcW w:type="dxa" w:w="1440"/>
          </w:tcPr>
          <w:p>
            <w:r>
              <w:t xml:space="preserve"> Cellule d'intervention en radioactivité</w:t>
            </w:r>
          </w:p>
        </w:tc>
        <w:tc>
          <w:tcPr>
            <w:tcW w:type="dxa" w:w="1440"/>
          </w:tcPr>
          <w:p>
            <w:r/>
          </w:p>
        </w:tc>
      </w:tr>
      <w:tr>
        <w:tc>
          <w:tcPr>
            <w:tcW w:type="dxa" w:w="1440"/>
          </w:tcPr>
          <w:p>
            <w:r>
              <w:t>MAT/EQ/ENG/FIRFGT/CESD</w:t>
            </w:r>
          </w:p>
        </w:tc>
        <w:tc>
          <w:tcPr>
            <w:tcW w:type="dxa" w:w="1440"/>
          </w:tcPr>
          <w:p>
            <w:r>
              <w:t>Matériel</w:t>
            </w:r>
          </w:p>
        </w:tc>
        <w:tc>
          <w:tcPr>
            <w:tcW w:type="dxa" w:w="1440"/>
          </w:tcPr>
          <w:p>
            <w:r>
              <w:t>Équipement</w:t>
            </w:r>
          </w:p>
        </w:tc>
        <w:tc>
          <w:tcPr>
            <w:tcW w:type="dxa" w:w="1440"/>
          </w:tcPr>
          <w:p>
            <w:r>
              <w:t>Cellule de Sauvetage et de Déblai</w:t>
            </w:r>
          </w:p>
        </w:tc>
        <w:tc>
          <w:tcPr>
            <w:tcW w:type="dxa" w:w="1440"/>
          </w:tcPr>
          <w:p>
            <w:r>
              <w:t xml:space="preserve"> Cellule de sauvetage et de déblai</w:t>
            </w:r>
          </w:p>
        </w:tc>
        <w:tc>
          <w:tcPr>
            <w:tcW w:type="dxa" w:w="1440"/>
          </w:tcPr>
          <w:p>
            <w:r/>
          </w:p>
        </w:tc>
      </w:tr>
      <w:tr>
        <w:tc>
          <w:tcPr>
            <w:tcW w:type="dxa" w:w="1440"/>
          </w:tcPr>
          <w:p>
            <w:r>
              <w:t>MAT/EQ/ENG/FIRFGT/GRDMON</w:t>
            </w:r>
          </w:p>
        </w:tc>
        <w:tc>
          <w:tcPr>
            <w:tcW w:type="dxa" w:w="1440"/>
          </w:tcPr>
          <w:p>
            <w:r>
              <w:t>Matériel</w:t>
            </w:r>
          </w:p>
        </w:tc>
        <w:tc>
          <w:tcPr>
            <w:tcW w:type="dxa" w:w="1440"/>
          </w:tcPr>
          <w:p>
            <w:r>
              <w:t>Équipement</w:t>
            </w:r>
          </w:p>
        </w:tc>
        <w:tc>
          <w:tcPr>
            <w:tcW w:type="dxa" w:w="1440"/>
          </w:tcPr>
          <w:p>
            <w:r>
              <w:t>Moniteur au Sol</w:t>
            </w:r>
          </w:p>
        </w:tc>
        <w:tc>
          <w:tcPr>
            <w:tcW w:type="dxa" w:w="1440"/>
          </w:tcPr>
          <w:p>
            <w:r>
              <w:t xml:space="preserve"> Section terrestre pour l'application de grandes quantités d'eau ou de mousse sur un incendie.</w:t>
            </w:r>
          </w:p>
        </w:tc>
        <w:tc>
          <w:tcPr>
            <w:tcW w:type="dxa" w:w="1440"/>
          </w:tcPr>
          <w:p>
            <w:r/>
          </w:p>
        </w:tc>
      </w:tr>
      <w:tr>
        <w:tc>
          <w:tcPr>
            <w:tcW w:type="dxa" w:w="1440"/>
          </w:tcPr>
          <w:p>
            <w:r>
              <w:t>MAT/EQ/ENG/FIRFGT/MPR</w:t>
            </w:r>
          </w:p>
        </w:tc>
        <w:tc>
          <w:tcPr>
            <w:tcW w:type="dxa" w:w="1440"/>
          </w:tcPr>
          <w:p>
            <w:r>
              <w:t>Matériel</w:t>
            </w:r>
          </w:p>
        </w:tc>
        <w:tc>
          <w:tcPr>
            <w:tcW w:type="dxa" w:w="1440"/>
          </w:tcPr>
          <w:p>
            <w:r>
              <w:t>Équipement</w:t>
            </w:r>
          </w:p>
        </w:tc>
        <w:tc>
          <w:tcPr>
            <w:tcW w:type="dxa" w:w="1440"/>
          </w:tcPr>
          <w:p>
            <w:r>
              <w:t>Pompe motorisée sur une Remorque</w:t>
            </w:r>
          </w:p>
        </w:tc>
        <w:tc>
          <w:tcPr>
            <w:tcW w:type="dxa" w:w="1440"/>
          </w:tcPr>
          <w:p>
            <w:r>
              <w:t xml:space="preserve"> Pompe mobile utilisée dans les opérations de lutte contre les incendies pour le déplacement de l'eau depuis n'importe quel endroit donné vers les lieux de l'incident. Elle sert également à évacuer l'eau des zones inondées.</w:t>
            </w:r>
          </w:p>
        </w:tc>
        <w:tc>
          <w:tcPr>
            <w:tcW w:type="dxa" w:w="1440"/>
          </w:tcPr>
          <w:p>
            <w:r/>
          </w:p>
        </w:tc>
      </w:tr>
      <w:tr>
        <w:tc>
          <w:tcPr>
            <w:tcW w:type="dxa" w:w="1440"/>
          </w:tcPr>
          <w:p>
            <w:r>
              <w:t>MAT/EQ/ENG/FIRFGT/RAR</w:t>
            </w:r>
          </w:p>
        </w:tc>
        <w:tc>
          <w:tcPr>
            <w:tcW w:type="dxa" w:w="1440"/>
          </w:tcPr>
          <w:p>
            <w:r>
              <w:t>Matériel</w:t>
            </w:r>
          </w:p>
        </w:tc>
        <w:tc>
          <w:tcPr>
            <w:tcW w:type="dxa" w:w="1440"/>
          </w:tcPr>
          <w:p>
            <w:r>
              <w:t>Équipement</w:t>
            </w:r>
          </w:p>
        </w:tc>
        <w:tc>
          <w:tcPr>
            <w:tcW w:type="dxa" w:w="1440"/>
          </w:tcPr>
          <w:p>
            <w:r>
              <w:t>Poste Médical Avancé</w:t>
            </w:r>
          </w:p>
        </w:tc>
        <w:tc>
          <w:tcPr>
            <w:tcW w:type="dxa" w:w="1440"/>
          </w:tcPr>
          <w:p>
            <w:r>
              <w:t xml:space="preserve"> Poste Médical Avancé</w:t>
            </w:r>
          </w:p>
        </w:tc>
        <w:tc>
          <w:tcPr>
            <w:tcW w:type="dxa" w:w="1440"/>
          </w:tcPr>
          <w:p>
            <w:r/>
          </w:p>
        </w:tc>
      </w:tr>
      <w:tr>
        <w:tc>
          <w:tcPr>
            <w:tcW w:type="dxa" w:w="1440"/>
          </w:tcPr>
          <w:p>
            <w:r>
              <w:t>MAT/EQ/ENG/FIRFGT/UMIR</w:t>
            </w:r>
          </w:p>
        </w:tc>
        <w:tc>
          <w:tcPr>
            <w:tcW w:type="dxa" w:w="1440"/>
          </w:tcPr>
          <w:p>
            <w:r>
              <w:t>Matériel</w:t>
            </w:r>
          </w:p>
        </w:tc>
        <w:tc>
          <w:tcPr>
            <w:tcW w:type="dxa" w:w="1440"/>
          </w:tcPr>
          <w:p>
            <w:r>
              <w:t>Équipement</w:t>
            </w:r>
          </w:p>
        </w:tc>
        <w:tc>
          <w:tcPr>
            <w:tcW w:type="dxa" w:w="1440"/>
          </w:tcPr>
          <w:p>
            <w:r>
              <w:t>Unité Mobile d'Intervention Chimique</w:t>
            </w:r>
          </w:p>
        </w:tc>
        <w:tc>
          <w:tcPr>
            <w:tcW w:type="dxa" w:w="1440"/>
          </w:tcPr>
          <w:p>
            <w:r>
              <w:t xml:space="preserve"> Unité mobile d'intervention chimique</w:t>
            </w:r>
          </w:p>
        </w:tc>
        <w:tc>
          <w:tcPr>
            <w:tcW w:type="dxa" w:w="1440"/>
          </w:tcPr>
          <w:p>
            <w:r/>
          </w:p>
        </w:tc>
      </w:tr>
      <w:tr>
        <w:tc>
          <w:tcPr>
            <w:tcW w:type="dxa" w:w="1440"/>
          </w:tcPr>
          <w:p>
            <w:r>
              <w:t>MAT/EQ/ENG/FIRFGT/VAMUR</w:t>
            </w:r>
          </w:p>
        </w:tc>
        <w:tc>
          <w:tcPr>
            <w:tcW w:type="dxa" w:w="1440"/>
          </w:tcPr>
          <w:p>
            <w:r>
              <w:t>Matériel</w:t>
            </w:r>
          </w:p>
        </w:tc>
        <w:tc>
          <w:tcPr>
            <w:tcW w:type="dxa" w:w="1440"/>
          </w:tcPr>
          <w:p>
            <w:r>
              <w:t>Équipement</w:t>
            </w:r>
          </w:p>
        </w:tc>
        <w:tc>
          <w:tcPr>
            <w:tcW w:type="dxa" w:w="1440"/>
          </w:tcPr>
          <w:p>
            <w:r>
              <w:t>Unité Mobile d'Intervention en Radioactivité</w:t>
            </w:r>
          </w:p>
        </w:tc>
        <w:tc>
          <w:tcPr>
            <w:tcW w:type="dxa" w:w="1440"/>
          </w:tcPr>
          <w:p>
            <w:r>
              <w:t xml:space="preserve"> Unité mobile d'intervention en radioactivité</w:t>
            </w:r>
          </w:p>
        </w:tc>
        <w:tc>
          <w:tcPr>
            <w:tcW w:type="dxa" w:w="1440"/>
          </w:tcPr>
          <w:p>
            <w:r/>
          </w:p>
        </w:tc>
      </w:tr>
      <w:tr>
        <w:tc>
          <w:tcPr>
            <w:tcW w:type="dxa" w:w="1440"/>
          </w:tcPr>
          <w:p>
            <w:r>
              <w:t>MAT/EQ/ENG/INTEL/CAMERA</w:t>
            </w:r>
          </w:p>
        </w:tc>
        <w:tc>
          <w:tcPr>
            <w:tcW w:type="dxa" w:w="1440"/>
          </w:tcPr>
          <w:p>
            <w:r>
              <w:t>Matériel</w:t>
            </w:r>
          </w:p>
        </w:tc>
        <w:tc>
          <w:tcPr>
            <w:tcW w:type="dxa" w:w="1440"/>
          </w:tcPr>
          <w:p>
            <w:r>
              <w:t>Équipement</w:t>
            </w:r>
          </w:p>
        </w:tc>
        <w:tc>
          <w:tcPr>
            <w:tcW w:type="dxa" w:w="1440"/>
          </w:tcPr>
          <w:p>
            <w:r>
              <w:t>Caméra</w:t>
            </w:r>
          </w:p>
        </w:tc>
        <w:tc>
          <w:tcPr>
            <w:tcW w:type="dxa" w:w="1440"/>
          </w:tcPr>
          <w:p>
            <w:r>
              <w:t xml:space="preserve"> Dispositif utilisé pour capturer des images sous forme de photographies fixes.</w:t>
            </w:r>
          </w:p>
        </w:tc>
        <w:tc>
          <w:tcPr>
            <w:tcW w:type="dxa" w:w="1440"/>
          </w:tcPr>
          <w:p>
            <w:r/>
          </w:p>
        </w:tc>
      </w:tr>
      <w:tr>
        <w:tc>
          <w:tcPr>
            <w:tcW w:type="dxa" w:w="1440"/>
          </w:tcPr>
          <w:p>
            <w:r>
              <w:t>MAT/EQ/ENG/INTEL/CCTVCM</w:t>
            </w:r>
          </w:p>
        </w:tc>
        <w:tc>
          <w:tcPr>
            <w:tcW w:type="dxa" w:w="1440"/>
          </w:tcPr>
          <w:p>
            <w:r>
              <w:t>Matériel</w:t>
            </w:r>
          </w:p>
        </w:tc>
        <w:tc>
          <w:tcPr>
            <w:tcW w:type="dxa" w:w="1440"/>
          </w:tcPr>
          <w:p>
            <w:r>
              <w:t>Équipement</w:t>
            </w:r>
          </w:p>
        </w:tc>
        <w:tc>
          <w:tcPr>
            <w:tcW w:type="dxa" w:w="1440"/>
          </w:tcPr>
          <w:p>
            <w:r>
              <w:t>Caméra de Vidéosurveillance</w:t>
            </w:r>
          </w:p>
        </w:tc>
        <w:tc>
          <w:tcPr>
            <w:tcW w:type="dxa" w:w="1440"/>
          </w:tcPr>
          <w:p>
            <w:r>
              <w:t xml:space="preserve"> La vidéosurveillance en circuit fermé est l'utilisation de caméras vidéo pour transmettre un signal à un ensemble spécifique de moniteurs. Les systèmes de vidéosurveillance peuvent fonctionner en continu ou uniquement au besoin pour surveiller un événement particulier, par exemple, une surveillance.</w:t>
            </w:r>
          </w:p>
        </w:tc>
        <w:tc>
          <w:tcPr>
            <w:tcW w:type="dxa" w:w="1440"/>
          </w:tcPr>
          <w:p>
            <w:r/>
          </w:p>
        </w:tc>
      </w:tr>
      <w:tr>
        <w:tc>
          <w:tcPr>
            <w:tcW w:type="dxa" w:w="1440"/>
          </w:tcPr>
          <w:p>
            <w:r>
              <w:t>MAT/EQ/ENG/INTEL/CDVDOG</w:t>
            </w:r>
          </w:p>
        </w:tc>
        <w:tc>
          <w:tcPr>
            <w:tcW w:type="dxa" w:w="1440"/>
          </w:tcPr>
          <w:p>
            <w:r>
              <w:t>Matériel</w:t>
            </w:r>
          </w:p>
        </w:tc>
        <w:tc>
          <w:tcPr>
            <w:tcW w:type="dxa" w:w="1440"/>
          </w:tcPr>
          <w:p>
            <w:r>
              <w:t>Équipement</w:t>
            </w:r>
          </w:p>
        </w:tc>
        <w:tc>
          <w:tcPr>
            <w:tcW w:type="dxa" w:w="1440"/>
          </w:tcPr>
          <w:p>
            <w:r>
              <w:t>Chien de Cadavre</w:t>
            </w:r>
          </w:p>
        </w:tc>
        <w:tc>
          <w:tcPr>
            <w:tcW w:type="dxa" w:w="1440"/>
          </w:tcPr>
          <w:p>
            <w:r>
              <w:t xml:space="preserve"> Entraîné à détecter l'odeur de corps en décomposition.</w:t>
            </w:r>
          </w:p>
        </w:tc>
        <w:tc>
          <w:tcPr>
            <w:tcW w:type="dxa" w:w="1440"/>
          </w:tcPr>
          <w:p>
            <w:r/>
          </w:p>
        </w:tc>
      </w:tr>
      <w:tr>
        <w:tc>
          <w:tcPr>
            <w:tcW w:type="dxa" w:w="1440"/>
          </w:tcPr>
          <w:p>
            <w:r>
              <w:t>MAT/EQ/ENG/INTEL/FSPDCM</w:t>
            </w:r>
          </w:p>
        </w:tc>
        <w:tc>
          <w:tcPr>
            <w:tcW w:type="dxa" w:w="1440"/>
          </w:tcPr>
          <w:p>
            <w:r>
              <w:t>Matériel</w:t>
            </w:r>
          </w:p>
        </w:tc>
        <w:tc>
          <w:tcPr>
            <w:tcW w:type="dxa" w:w="1440"/>
          </w:tcPr>
          <w:p>
            <w:r>
              <w:t>Équipement</w:t>
            </w:r>
          </w:p>
        </w:tc>
        <w:tc>
          <w:tcPr>
            <w:tcW w:type="dxa" w:w="1440"/>
          </w:tcPr>
          <w:p>
            <w:r>
              <w:t>Caméra de Vitesse Fixe</w:t>
            </w:r>
          </w:p>
        </w:tc>
        <w:tc>
          <w:tcPr>
            <w:tcW w:type="dxa" w:w="1440"/>
          </w:tcPr>
          <w:p>
            <w:r>
              <w:t xml:space="preserve"> Un système comprenant une caméra et un dispositif de contrôle de véhicule utilisé pour détecter et identifier les véhicules en infraction avec la limite de vitesse ou toute autre exigence légale en matière de circulation routière.</w:t>
            </w:r>
          </w:p>
        </w:tc>
        <w:tc>
          <w:tcPr>
            <w:tcW w:type="dxa" w:w="1440"/>
          </w:tcPr>
          <w:p>
            <w:r/>
          </w:p>
        </w:tc>
      </w:tr>
      <w:tr>
        <w:tc>
          <w:tcPr>
            <w:tcW w:type="dxa" w:w="1440"/>
          </w:tcPr>
          <w:p>
            <w:r>
              <w:t>MAT/EQ/ENG/INTEL/FTFLCM</w:t>
            </w:r>
          </w:p>
        </w:tc>
        <w:tc>
          <w:tcPr>
            <w:tcW w:type="dxa" w:w="1440"/>
          </w:tcPr>
          <w:p>
            <w:r>
              <w:t>Matériel</w:t>
            </w:r>
          </w:p>
        </w:tc>
        <w:tc>
          <w:tcPr>
            <w:tcW w:type="dxa" w:w="1440"/>
          </w:tcPr>
          <w:p>
            <w:r>
              <w:t>Équipement</w:t>
            </w:r>
          </w:p>
        </w:tc>
        <w:tc>
          <w:tcPr>
            <w:tcW w:type="dxa" w:w="1440"/>
          </w:tcPr>
          <w:p>
            <w:r>
              <w:t>Caméra de Feu Rouge Fixe</w:t>
            </w:r>
          </w:p>
        </w:tc>
        <w:tc>
          <w:tcPr>
            <w:tcW w:type="dxa" w:w="1440"/>
          </w:tcPr>
          <w:p>
            <w:r>
              <w:t xml:space="preserve"> Utilisée pour détecter les véhicules qui traversent une ligne d'arrêt ou un emplacement d'arrêt désigné après l'affichage d'un feu rouge.</w:t>
            </w:r>
          </w:p>
        </w:tc>
        <w:tc>
          <w:tcPr>
            <w:tcW w:type="dxa" w:w="1440"/>
          </w:tcPr>
          <w:p>
            <w:r/>
          </w:p>
        </w:tc>
      </w:tr>
      <w:tr>
        <w:tc>
          <w:tcPr>
            <w:tcW w:type="dxa" w:w="1440"/>
          </w:tcPr>
          <w:p>
            <w:r>
              <w:t>MAT/EQ/ENG/INTEL/PSPDCM</w:t>
            </w:r>
          </w:p>
        </w:tc>
        <w:tc>
          <w:tcPr>
            <w:tcW w:type="dxa" w:w="1440"/>
          </w:tcPr>
          <w:p>
            <w:r>
              <w:t>Matériel</w:t>
            </w:r>
          </w:p>
        </w:tc>
        <w:tc>
          <w:tcPr>
            <w:tcW w:type="dxa" w:w="1440"/>
          </w:tcPr>
          <w:p>
            <w:r>
              <w:t>Équipement</w:t>
            </w:r>
          </w:p>
        </w:tc>
        <w:tc>
          <w:tcPr>
            <w:tcW w:type="dxa" w:w="1440"/>
          </w:tcPr>
          <w:p>
            <w:r>
              <w:t>Caméra de Vitesse Portable</w:t>
            </w:r>
          </w:p>
        </w:tc>
        <w:tc>
          <w:tcPr>
            <w:tcW w:type="dxa" w:w="1440"/>
          </w:tcPr>
          <w:p>
            <w:r>
              <w:t xml:space="preserve"> Caméra de Vitesse Portable</w:t>
            </w:r>
          </w:p>
        </w:tc>
        <w:tc>
          <w:tcPr>
            <w:tcW w:type="dxa" w:w="1440"/>
          </w:tcPr>
          <w:p>
            <w:r/>
          </w:p>
        </w:tc>
      </w:tr>
      <w:tr>
        <w:tc>
          <w:tcPr>
            <w:tcW w:type="dxa" w:w="1440"/>
          </w:tcPr>
          <w:p>
            <w:r>
              <w:t>MAT/EQ/ENG/INTEL/TCKDOG</w:t>
            </w:r>
          </w:p>
        </w:tc>
        <w:tc>
          <w:tcPr>
            <w:tcW w:type="dxa" w:w="1440"/>
          </w:tcPr>
          <w:p>
            <w:r>
              <w:t>Matériel</w:t>
            </w:r>
          </w:p>
        </w:tc>
        <w:tc>
          <w:tcPr>
            <w:tcW w:type="dxa" w:w="1440"/>
          </w:tcPr>
          <w:p>
            <w:r>
              <w:t>Équipement</w:t>
            </w:r>
          </w:p>
        </w:tc>
        <w:tc>
          <w:tcPr>
            <w:tcW w:type="dxa" w:w="1440"/>
          </w:tcPr>
          <w:p>
            <w:r>
              <w:t>Chien de Poursuite</w:t>
            </w:r>
          </w:p>
        </w:tc>
        <w:tc>
          <w:tcPr>
            <w:tcW w:type="dxa" w:w="1440"/>
          </w:tcPr>
          <w:p>
            <w:r>
              <w:t xml:space="preserve"> Localiser des suspects ou retrouver des personnes ou des objets disparus.</w:t>
            </w:r>
          </w:p>
        </w:tc>
        <w:tc>
          <w:tcPr>
            <w:tcW w:type="dxa" w:w="1440"/>
          </w:tcPr>
          <w:p>
            <w:r/>
          </w:p>
        </w:tc>
      </w:tr>
      <w:tr>
        <w:tc>
          <w:tcPr>
            <w:tcW w:type="dxa" w:w="1440"/>
          </w:tcPr>
          <w:p>
            <w:r>
              <w:t>MAT/EQ/ENG/WPNPRT/BALVST</w:t>
            </w:r>
          </w:p>
        </w:tc>
        <w:tc>
          <w:tcPr>
            <w:tcW w:type="dxa" w:w="1440"/>
          </w:tcPr>
          <w:p>
            <w:r>
              <w:t>Matériel</w:t>
            </w:r>
          </w:p>
        </w:tc>
        <w:tc>
          <w:tcPr>
            <w:tcW w:type="dxa" w:w="1440"/>
          </w:tcPr>
          <w:p>
            <w:r>
              <w:t>Équipement</w:t>
            </w:r>
          </w:p>
        </w:tc>
        <w:tc>
          <w:tcPr>
            <w:tcW w:type="dxa" w:w="1440"/>
          </w:tcPr>
          <w:p>
            <w:r>
              <w:t>Gilet Pare-balles</w:t>
            </w:r>
          </w:p>
        </w:tc>
        <w:tc>
          <w:tcPr>
            <w:tcW w:type="dxa" w:w="1440"/>
          </w:tcPr>
          <w:p>
            <w:r>
              <w:t xml:space="preserve"> Un élément d'armure qui absorbe l'impact des projectiles tirés par des armes à feu et des fragments explosifs tirés vers le torse.</w:t>
            </w:r>
          </w:p>
        </w:tc>
        <w:tc>
          <w:tcPr>
            <w:tcW w:type="dxa" w:w="1440"/>
          </w:tcPr>
          <w:p>
            <w:r/>
          </w:p>
        </w:tc>
      </w:tr>
      <w:tr>
        <w:tc>
          <w:tcPr>
            <w:tcW w:type="dxa" w:w="1440"/>
          </w:tcPr>
          <w:p>
            <w:r>
              <w:t>MAT/EQ/ENG/WPNPRT/BATON</w:t>
            </w:r>
          </w:p>
        </w:tc>
        <w:tc>
          <w:tcPr>
            <w:tcW w:type="dxa" w:w="1440"/>
          </w:tcPr>
          <w:p>
            <w:r>
              <w:t>Matériel</w:t>
            </w:r>
          </w:p>
        </w:tc>
        <w:tc>
          <w:tcPr>
            <w:tcW w:type="dxa" w:w="1440"/>
          </w:tcPr>
          <w:p>
            <w:r>
              <w:t>Équipement</w:t>
            </w:r>
          </w:p>
        </w:tc>
        <w:tc>
          <w:tcPr>
            <w:tcW w:type="dxa" w:w="1440"/>
          </w:tcPr>
          <w:p>
            <w:r>
              <w:t>Matraque</w:t>
            </w:r>
          </w:p>
        </w:tc>
        <w:tc>
          <w:tcPr>
            <w:tcW w:type="dxa" w:w="1440"/>
          </w:tcPr>
          <w:p>
            <w:r>
              <w:t xml:space="preserve"> Type d'arme contondante</w:t>
            </w:r>
          </w:p>
        </w:tc>
        <w:tc>
          <w:tcPr>
            <w:tcW w:type="dxa" w:w="1440"/>
          </w:tcPr>
          <w:p>
            <w:r/>
          </w:p>
        </w:tc>
      </w:tr>
      <w:tr>
        <w:tc>
          <w:tcPr>
            <w:tcW w:type="dxa" w:w="1440"/>
          </w:tcPr>
          <w:p>
            <w:r>
              <w:t>MAT/EQ/ENG/WPNPRT/ENFDOG</w:t>
            </w:r>
          </w:p>
        </w:tc>
        <w:tc>
          <w:tcPr>
            <w:tcW w:type="dxa" w:w="1440"/>
          </w:tcPr>
          <w:p>
            <w:r>
              <w:t>Matériel</w:t>
            </w:r>
          </w:p>
        </w:tc>
        <w:tc>
          <w:tcPr>
            <w:tcW w:type="dxa" w:w="1440"/>
          </w:tcPr>
          <w:p>
            <w:r>
              <w:t>Équipement</w:t>
            </w:r>
          </w:p>
        </w:tc>
        <w:tc>
          <w:tcPr>
            <w:tcW w:type="dxa" w:w="1440"/>
          </w:tcPr>
          <w:p>
            <w:r>
              <w:t>Chien de Maintien de l'Ordre Public</w:t>
            </w:r>
          </w:p>
        </w:tc>
        <w:tc>
          <w:tcPr>
            <w:tcW w:type="dxa" w:w="1440"/>
          </w:tcPr>
          <w:p>
            <w:r>
              <w:t xml:space="preserve"> Un chien utilisé pour maintenir l'ordre public en poursuivant et en retenant des suspects.</w:t>
            </w:r>
          </w:p>
        </w:tc>
        <w:tc>
          <w:tcPr>
            <w:tcW w:type="dxa" w:w="1440"/>
          </w:tcPr>
          <w:p>
            <w:r/>
          </w:p>
        </w:tc>
      </w:tr>
      <w:tr>
        <w:tc>
          <w:tcPr>
            <w:tcW w:type="dxa" w:w="1440"/>
          </w:tcPr>
          <w:p>
            <w:r>
              <w:t>MAT/EQ/ENG/WPNPRT/FIREARM</w:t>
            </w:r>
          </w:p>
        </w:tc>
        <w:tc>
          <w:tcPr>
            <w:tcW w:type="dxa" w:w="1440"/>
          </w:tcPr>
          <w:p>
            <w:r>
              <w:t>Matériel</w:t>
            </w:r>
          </w:p>
        </w:tc>
        <w:tc>
          <w:tcPr>
            <w:tcW w:type="dxa" w:w="1440"/>
          </w:tcPr>
          <w:p>
            <w:r>
              <w:t>Équipement</w:t>
            </w:r>
          </w:p>
        </w:tc>
        <w:tc>
          <w:tcPr>
            <w:tcW w:type="dxa" w:w="1440"/>
          </w:tcPr>
          <w:p>
            <w:r>
              <w:t>Arme à Feu</w:t>
            </w:r>
          </w:p>
        </w:tc>
        <w:tc>
          <w:tcPr>
            <w:tcW w:type="dxa" w:w="1440"/>
          </w:tcPr>
          <w:p>
            <w:r>
              <w:t xml:space="preserve"> Un dispositif qui peut être utilisé comme arme et qui tire soit un seul projectile, soit plusieurs projectiles propulsés à grande vitesse par les gaz produits par une combustion rapide d'une charge propulsive.</w:t>
            </w:r>
          </w:p>
        </w:tc>
        <w:tc>
          <w:tcPr>
            <w:tcW w:type="dxa" w:w="1440"/>
          </w:tcPr>
          <w:p>
            <w:r/>
          </w:p>
        </w:tc>
      </w:tr>
      <w:tr>
        <w:tc>
          <w:tcPr>
            <w:tcW w:type="dxa" w:w="1440"/>
          </w:tcPr>
          <w:p>
            <w:r>
              <w:t>MAT/EQ/ENG/WPNPRT/HNDCUF</w:t>
            </w:r>
          </w:p>
        </w:tc>
        <w:tc>
          <w:tcPr>
            <w:tcW w:type="dxa" w:w="1440"/>
          </w:tcPr>
          <w:p>
            <w:r>
              <w:t>Matériel</w:t>
            </w:r>
          </w:p>
        </w:tc>
        <w:tc>
          <w:tcPr>
            <w:tcW w:type="dxa" w:w="1440"/>
          </w:tcPr>
          <w:p>
            <w:r>
              <w:t>Équipement</w:t>
            </w:r>
          </w:p>
        </w:tc>
        <w:tc>
          <w:tcPr>
            <w:tcW w:type="dxa" w:w="1440"/>
          </w:tcPr>
          <w:p>
            <w:r>
              <w:t>Menottes</w:t>
            </w:r>
          </w:p>
        </w:tc>
        <w:tc>
          <w:tcPr>
            <w:tcW w:type="dxa" w:w="1440"/>
          </w:tcPr>
          <w:p>
            <w:r>
              <w:t xml:space="preserve"> Un dispositif de retenue conçu pour attacher étroitement les poignets d'un individu.</w:t>
            </w:r>
          </w:p>
        </w:tc>
        <w:tc>
          <w:tcPr>
            <w:tcW w:type="dxa" w:w="1440"/>
          </w:tcPr>
          <w:p>
            <w:r/>
          </w:p>
        </w:tc>
      </w:tr>
      <w:tr>
        <w:tc>
          <w:tcPr>
            <w:tcW w:type="dxa" w:w="1440"/>
          </w:tcPr>
          <w:p>
            <w:r>
              <w:t>MAT/EQ/ENG/WPNPRT/OFFPRT</w:t>
            </w:r>
          </w:p>
        </w:tc>
        <w:tc>
          <w:tcPr>
            <w:tcW w:type="dxa" w:w="1440"/>
          </w:tcPr>
          <w:p>
            <w:r>
              <w:t>Matériel</w:t>
            </w:r>
          </w:p>
        </w:tc>
        <w:tc>
          <w:tcPr>
            <w:tcW w:type="dxa" w:w="1440"/>
          </w:tcPr>
          <w:p>
            <w:r>
              <w:t>Équipement</w:t>
            </w:r>
          </w:p>
        </w:tc>
        <w:tc>
          <w:tcPr>
            <w:tcW w:type="dxa" w:w="1440"/>
          </w:tcPr>
          <w:p>
            <w:r>
              <w:t>Protection de l'Officier</w:t>
            </w:r>
          </w:p>
        </w:tc>
        <w:tc>
          <w:tcPr>
            <w:tcW w:type="dxa" w:w="1440"/>
          </w:tcPr>
          <w:p>
            <w:r>
              <w:t xml:space="preserve"> Protection de l'Officier</w:t>
            </w:r>
          </w:p>
        </w:tc>
        <w:tc>
          <w:tcPr>
            <w:tcW w:type="dxa" w:w="1440"/>
          </w:tcPr>
          <w:p>
            <w:r/>
          </w:p>
        </w:tc>
      </w:tr>
      <w:tr>
        <w:tc>
          <w:tcPr>
            <w:tcW w:type="dxa" w:w="1440"/>
          </w:tcPr>
          <w:p>
            <w:r>
              <w:t>MAT/EQ/ENG/WPNPRT/PRSCNT</w:t>
            </w:r>
          </w:p>
        </w:tc>
        <w:tc>
          <w:tcPr>
            <w:tcW w:type="dxa" w:w="1440"/>
          </w:tcPr>
          <w:p>
            <w:r>
              <w:t>Matériel</w:t>
            </w:r>
          </w:p>
        </w:tc>
        <w:tc>
          <w:tcPr>
            <w:tcW w:type="dxa" w:w="1440"/>
          </w:tcPr>
          <w:p>
            <w:r>
              <w:t>Équipement</w:t>
            </w:r>
          </w:p>
        </w:tc>
        <w:tc>
          <w:tcPr>
            <w:tcW w:type="dxa" w:w="1440"/>
          </w:tcPr>
          <w:p>
            <w:r>
              <w:t>Contrôle des Prisonniers</w:t>
            </w:r>
          </w:p>
        </w:tc>
        <w:tc>
          <w:tcPr>
            <w:tcW w:type="dxa" w:w="1440"/>
          </w:tcPr>
          <w:p>
            <w:r>
              <w:t xml:space="preserve"> Contrôle des Prisonniers</w:t>
            </w:r>
          </w:p>
        </w:tc>
        <w:tc>
          <w:tcPr>
            <w:tcW w:type="dxa" w:w="1440"/>
          </w:tcPr>
          <w:p>
            <w:r/>
          </w:p>
        </w:tc>
      </w:tr>
      <w:tr>
        <w:tc>
          <w:tcPr>
            <w:tcW w:type="dxa" w:w="1440"/>
          </w:tcPr>
          <w:p>
            <w:r>
              <w:t>MAT/EQ/OTH/BLNKT</w:t>
            </w:r>
          </w:p>
        </w:tc>
        <w:tc>
          <w:tcPr>
            <w:tcW w:type="dxa" w:w="1440"/>
          </w:tcPr>
          <w:p>
            <w:r>
              <w:t>Matériel</w:t>
            </w:r>
          </w:p>
        </w:tc>
        <w:tc>
          <w:tcPr>
            <w:tcW w:type="dxa" w:w="1440"/>
          </w:tcPr>
          <w:p>
            <w:r>
              <w:t>Équipement</w:t>
            </w:r>
          </w:p>
        </w:tc>
        <w:tc>
          <w:tcPr>
            <w:tcW w:type="dxa" w:w="1440"/>
          </w:tcPr>
          <w:p>
            <w:r>
              <w:t>Couverture</w:t>
            </w:r>
          </w:p>
        </w:tc>
        <w:tc>
          <w:tcPr>
            <w:tcW w:type="dxa" w:w="1440"/>
          </w:tcPr>
          <w:p>
            <w:r>
              <w:t xml:space="preserve"> Un grand morceau rectangulaire de tissu doux, souvent avec des bords cousus, utilisé notamment pour se réchauffer comme couverture de lit.</w:t>
            </w:r>
          </w:p>
        </w:tc>
        <w:tc>
          <w:tcPr>
            <w:tcW w:type="dxa" w:w="1440"/>
          </w:tcPr>
          <w:p>
            <w:r/>
          </w:p>
        </w:tc>
      </w:tr>
      <w:tr>
        <w:tc>
          <w:tcPr>
            <w:tcW w:type="dxa" w:w="1440"/>
          </w:tcPr>
          <w:p>
            <w:r>
              <w:t>MAT/EQ/OTH/CONTNR</w:t>
            </w:r>
          </w:p>
        </w:tc>
        <w:tc>
          <w:tcPr>
            <w:tcW w:type="dxa" w:w="1440"/>
          </w:tcPr>
          <w:p>
            <w:r>
              <w:t>Matériel</w:t>
            </w:r>
          </w:p>
        </w:tc>
        <w:tc>
          <w:tcPr>
            <w:tcW w:type="dxa" w:w="1440"/>
          </w:tcPr>
          <w:p>
            <w:r>
              <w:t>Équipement</w:t>
            </w:r>
          </w:p>
        </w:tc>
        <w:tc>
          <w:tcPr>
            <w:tcW w:type="dxa" w:w="1440"/>
          </w:tcPr>
          <w:p>
            <w:r>
              <w:t>Conteneur</w:t>
            </w:r>
          </w:p>
        </w:tc>
        <w:tc>
          <w:tcPr>
            <w:tcW w:type="dxa" w:w="1440"/>
          </w:tcPr>
          <w:p>
            <w:r>
              <w:t xml:space="preserve"> Un récipient dans lequel un matériau est retenu ou transporté.</w:t>
            </w:r>
          </w:p>
        </w:tc>
        <w:tc>
          <w:tcPr>
            <w:tcW w:type="dxa" w:w="1440"/>
          </w:tcPr>
          <w:p>
            <w:r/>
          </w:p>
        </w:tc>
      </w:tr>
      <w:tr>
        <w:tc>
          <w:tcPr>
            <w:tcW w:type="dxa" w:w="1440"/>
          </w:tcPr>
          <w:p>
            <w:r>
              <w:t>MAT/EQ/OTH/CUTING</w:t>
            </w:r>
          </w:p>
        </w:tc>
        <w:tc>
          <w:tcPr>
            <w:tcW w:type="dxa" w:w="1440"/>
          </w:tcPr>
          <w:p>
            <w:r>
              <w:t>Matériel</w:t>
            </w:r>
          </w:p>
        </w:tc>
        <w:tc>
          <w:tcPr>
            <w:tcW w:type="dxa" w:w="1440"/>
          </w:tcPr>
          <w:p>
            <w:r>
              <w:t>Équipement</w:t>
            </w:r>
          </w:p>
        </w:tc>
        <w:tc>
          <w:tcPr>
            <w:tcW w:type="dxa" w:w="1440"/>
          </w:tcPr>
          <w:p>
            <w:r>
              <w:t>Équipement de Coupe</w:t>
            </w:r>
          </w:p>
        </w:tc>
        <w:tc>
          <w:tcPr>
            <w:tcW w:type="dxa" w:w="1440"/>
          </w:tcPr>
          <w:p>
            <w:r>
              <w:t xml:space="preserve"> Équipement spécialisé utilisé pour la coupe - cela peut être manuel, hydraulique, à air comprimé ou électrique. Equipamento Corte (Portugal).</w:t>
            </w:r>
          </w:p>
        </w:tc>
        <w:tc>
          <w:tcPr>
            <w:tcW w:type="dxa" w:w="1440"/>
          </w:tcPr>
          <w:p>
            <w:r/>
          </w:p>
        </w:tc>
      </w:tr>
      <w:tr>
        <w:tc>
          <w:tcPr>
            <w:tcW w:type="dxa" w:w="1440"/>
          </w:tcPr>
          <w:p>
            <w:r>
              <w:t>MAT/EQ/OTH/TANK</w:t>
            </w:r>
          </w:p>
        </w:tc>
        <w:tc>
          <w:tcPr>
            <w:tcW w:type="dxa" w:w="1440"/>
          </w:tcPr>
          <w:p>
            <w:r>
              <w:t>Matériel</w:t>
            </w:r>
          </w:p>
        </w:tc>
        <w:tc>
          <w:tcPr>
            <w:tcW w:type="dxa" w:w="1440"/>
          </w:tcPr>
          <w:p>
            <w:r>
              <w:t>Équipement</w:t>
            </w:r>
          </w:p>
        </w:tc>
        <w:tc>
          <w:tcPr>
            <w:tcW w:type="dxa" w:w="1440"/>
          </w:tcPr>
          <w:p>
            <w:r>
              <w:t>Réservoir</w:t>
            </w:r>
          </w:p>
        </w:tc>
        <w:tc>
          <w:tcPr>
            <w:tcW w:type="dxa" w:w="1440"/>
          </w:tcPr>
          <w:p>
            <w:r>
              <w:t xml:space="preserve"> Un grand réceptacle ou chambre de stockage, notamment pour les liquides ou les gaz.</w:t>
            </w:r>
          </w:p>
        </w:tc>
        <w:tc>
          <w:tcPr>
            <w:tcW w:type="dxa" w:w="1440"/>
          </w:tcPr>
          <w:p>
            <w:r/>
          </w:p>
        </w:tc>
      </w:tr>
      <w:tr>
        <w:tc>
          <w:tcPr>
            <w:tcW w:type="dxa" w:w="1440"/>
          </w:tcPr>
          <w:p>
            <w:r>
              <w:t>MAT/EQ/OTH/TENT</w:t>
            </w:r>
          </w:p>
        </w:tc>
        <w:tc>
          <w:tcPr>
            <w:tcW w:type="dxa" w:w="1440"/>
          </w:tcPr>
          <w:p>
            <w:r>
              <w:t>Matériel</w:t>
            </w:r>
          </w:p>
        </w:tc>
        <w:tc>
          <w:tcPr>
            <w:tcW w:type="dxa" w:w="1440"/>
          </w:tcPr>
          <w:p>
            <w:r>
              <w:t>Équipement</w:t>
            </w:r>
          </w:p>
        </w:tc>
        <w:tc>
          <w:tcPr>
            <w:tcW w:type="dxa" w:w="1440"/>
          </w:tcPr>
          <w:p>
            <w:r>
              <w:t>Tente</w:t>
            </w:r>
          </w:p>
        </w:tc>
        <w:tc>
          <w:tcPr>
            <w:tcW w:type="dxa" w:w="1440"/>
          </w:tcPr>
          <w:p>
            <w:r>
              <w:t xml:space="preserve"> Un abri portable en peaux, en toile, en plastique ou similaire, supporté par un ou plusieurs poteaux ou un cadre et souvent fixé par des cordes attachées à des piquets dans le sol.</w:t>
            </w:r>
          </w:p>
        </w:tc>
        <w:tc>
          <w:tcPr>
            <w:tcW w:type="dxa" w:w="1440"/>
          </w:tcPr>
          <w:p>
            <w:r/>
          </w:p>
        </w:tc>
      </w:tr>
      <w:tr>
        <w:tc>
          <w:tcPr>
            <w:tcW w:type="dxa" w:w="1440"/>
          </w:tcPr>
          <w:p>
            <w:r>
              <w:t>MAT/EQ/OTH/WATPUR</w:t>
            </w:r>
          </w:p>
        </w:tc>
        <w:tc>
          <w:tcPr>
            <w:tcW w:type="dxa" w:w="1440"/>
          </w:tcPr>
          <w:p>
            <w:r>
              <w:t>Matériel</w:t>
            </w:r>
          </w:p>
        </w:tc>
        <w:tc>
          <w:tcPr>
            <w:tcW w:type="dxa" w:w="1440"/>
          </w:tcPr>
          <w:p>
            <w:r>
              <w:t>Équipement</w:t>
            </w:r>
          </w:p>
        </w:tc>
        <w:tc>
          <w:tcPr>
            <w:tcW w:type="dxa" w:w="1440"/>
          </w:tcPr>
          <w:p>
            <w:r>
              <w:t>Purificateur d'Eau</w:t>
            </w:r>
          </w:p>
        </w:tc>
        <w:tc>
          <w:tcPr>
            <w:tcW w:type="dxa" w:w="1440"/>
          </w:tcPr>
          <w:p>
            <w:r>
              <w:t xml:space="preserve"> Dispositif utilisé pour obtenir de l'eau pure, exempte de tout élément qui la dégrade, la pollue, l'altère ou la contamine.</w:t>
            </w:r>
          </w:p>
        </w:tc>
        <w:tc>
          <w:tcPr>
            <w:tcW w:type="dxa" w:w="1440"/>
          </w:tcPr>
          <w:p>
            <w:r/>
          </w:p>
        </w:tc>
      </w:tr>
      <w:tr>
        <w:tc>
          <w:tcPr>
            <w:tcW w:type="dxa" w:w="1440"/>
          </w:tcPr>
          <w:p>
            <w:r>
              <w:t>MAT/EQ/POLICE/BRTEST</w:t>
            </w:r>
          </w:p>
        </w:tc>
        <w:tc>
          <w:tcPr>
            <w:tcW w:type="dxa" w:w="1440"/>
          </w:tcPr>
          <w:p>
            <w:r>
              <w:t>Matériel</w:t>
            </w:r>
          </w:p>
        </w:tc>
        <w:tc>
          <w:tcPr>
            <w:tcW w:type="dxa" w:w="1440"/>
          </w:tcPr>
          <w:p>
            <w:r>
              <w:t>Équipement</w:t>
            </w:r>
          </w:p>
        </w:tc>
        <w:tc>
          <w:tcPr>
            <w:tcW w:type="dxa" w:w="1440"/>
          </w:tcPr>
          <w:p>
            <w:r>
              <w:t>Contrôle Routier — Test d'Alcoolémie</w:t>
            </w:r>
          </w:p>
        </w:tc>
        <w:tc>
          <w:tcPr>
            <w:tcW w:type="dxa" w:w="1440"/>
          </w:tcPr>
          <w:p>
            <w:r>
              <w:t xml:space="preserve"> Dispositif utilisé pour mesurer le taux d'alcool dans l'haleine d'un conducteur et évaluer si la quantité est supérieure à la limite légale.</w:t>
            </w:r>
          </w:p>
        </w:tc>
        <w:tc>
          <w:tcPr>
            <w:tcW w:type="dxa" w:w="1440"/>
          </w:tcPr>
          <w:p>
            <w:r/>
          </w:p>
        </w:tc>
      </w:tr>
      <w:tr>
        <w:tc>
          <w:tcPr>
            <w:tcW w:type="dxa" w:w="1440"/>
          </w:tcPr>
          <w:p>
            <w:r>
              <w:t>MAT/EQ/POLICE/CONE</w:t>
            </w:r>
          </w:p>
        </w:tc>
        <w:tc>
          <w:tcPr>
            <w:tcW w:type="dxa" w:w="1440"/>
          </w:tcPr>
          <w:p>
            <w:r>
              <w:t>Matériel</w:t>
            </w:r>
          </w:p>
        </w:tc>
        <w:tc>
          <w:tcPr>
            <w:tcW w:type="dxa" w:w="1440"/>
          </w:tcPr>
          <w:p>
            <w:r>
              <w:t>Équipement</w:t>
            </w:r>
          </w:p>
        </w:tc>
        <w:tc>
          <w:tcPr>
            <w:tcW w:type="dxa" w:w="1440"/>
          </w:tcPr>
          <w:p>
            <w:r>
              <w:t>Contrôle Routier — Cône</w:t>
            </w:r>
          </w:p>
        </w:tc>
        <w:tc>
          <w:tcPr>
            <w:tcW w:type="dxa" w:w="1440"/>
          </w:tcPr>
          <w:p>
            <w:r>
              <w:t xml:space="preserve"> Objet en plastique ou en caoutchouc en forme de cône utilisé comme marqueur temporaire ou barrière routière, par exemple pour fermer une partie d'une route après un accident.</w:t>
            </w:r>
          </w:p>
        </w:tc>
        <w:tc>
          <w:tcPr>
            <w:tcW w:type="dxa" w:w="1440"/>
          </w:tcPr>
          <w:p>
            <w:r/>
          </w:p>
        </w:tc>
      </w:tr>
      <w:tr>
        <w:tc>
          <w:tcPr>
            <w:tcW w:type="dxa" w:w="1440"/>
          </w:tcPr>
          <w:p>
            <w:r>
              <w:t>MAT/EQ/POLICE/LAMP</w:t>
            </w:r>
          </w:p>
        </w:tc>
        <w:tc>
          <w:tcPr>
            <w:tcW w:type="dxa" w:w="1440"/>
          </w:tcPr>
          <w:p>
            <w:r>
              <w:t>Matériel</w:t>
            </w:r>
          </w:p>
        </w:tc>
        <w:tc>
          <w:tcPr>
            <w:tcW w:type="dxa" w:w="1440"/>
          </w:tcPr>
          <w:p>
            <w:r>
              <w:t>Équipement</w:t>
            </w:r>
          </w:p>
        </w:tc>
        <w:tc>
          <w:tcPr>
            <w:tcW w:type="dxa" w:w="1440"/>
          </w:tcPr>
          <w:p>
            <w:r>
              <w:t>Contrôle Routier — Lampe</w:t>
            </w:r>
          </w:p>
        </w:tc>
        <w:tc>
          <w:tcPr>
            <w:tcW w:type="dxa" w:w="1440"/>
          </w:tcPr>
          <w:p>
            <w:r>
              <w:t xml:space="preserve"> Contrôle Routier — Lampe</w:t>
            </w:r>
          </w:p>
        </w:tc>
        <w:tc>
          <w:tcPr>
            <w:tcW w:type="dxa" w:w="1440"/>
          </w:tcPr>
          <w:p>
            <w:r/>
          </w:p>
        </w:tc>
      </w:tr>
      <w:tr>
        <w:tc>
          <w:tcPr>
            <w:tcW w:type="dxa" w:w="1440"/>
          </w:tcPr>
          <w:p>
            <w:r>
              <w:t>MAT/EQ/POLICE/STINGER</w:t>
            </w:r>
          </w:p>
        </w:tc>
        <w:tc>
          <w:tcPr>
            <w:tcW w:type="dxa" w:w="1440"/>
          </w:tcPr>
          <w:p>
            <w:r>
              <w:t>Matériel</w:t>
            </w:r>
          </w:p>
        </w:tc>
        <w:tc>
          <w:tcPr>
            <w:tcW w:type="dxa" w:w="1440"/>
          </w:tcPr>
          <w:p>
            <w:r>
              <w:t>Équipement</w:t>
            </w:r>
          </w:p>
        </w:tc>
        <w:tc>
          <w:tcPr>
            <w:tcW w:type="dxa" w:w="1440"/>
          </w:tcPr>
          <w:p>
            <w:r>
              <w:t>Contrôle Routier — Herse</w:t>
            </w:r>
          </w:p>
        </w:tc>
        <w:tc>
          <w:tcPr>
            <w:tcW w:type="dxa" w:w="1440"/>
          </w:tcPr>
          <w:p>
            <w:r>
              <w:t xml:space="preserve"> Dispositif couvert de pointes et pouvant être jeté sur la route pour crever les pneus d'une automobile.</w:t>
            </w:r>
          </w:p>
        </w:tc>
        <w:tc>
          <w:tcPr>
            <w:tcW w:type="dxa" w:w="1440"/>
          </w:tcPr>
          <w:p>
            <w:r/>
          </w:p>
        </w:tc>
      </w:tr>
      <w:tr>
        <w:tc>
          <w:tcPr>
            <w:tcW w:type="dxa" w:w="1440"/>
          </w:tcPr>
          <w:p>
            <w:r>
              <w:t>MAT/EQ/POLICE/TORCH</w:t>
            </w:r>
          </w:p>
        </w:tc>
        <w:tc>
          <w:tcPr>
            <w:tcW w:type="dxa" w:w="1440"/>
          </w:tcPr>
          <w:p>
            <w:r>
              <w:t>Matériel</w:t>
            </w:r>
          </w:p>
        </w:tc>
        <w:tc>
          <w:tcPr>
            <w:tcW w:type="dxa" w:w="1440"/>
          </w:tcPr>
          <w:p>
            <w:r>
              <w:t>Équipement</w:t>
            </w:r>
          </w:p>
        </w:tc>
        <w:tc>
          <w:tcPr>
            <w:tcW w:type="dxa" w:w="1440"/>
          </w:tcPr>
          <w:p>
            <w:r>
              <w:t>Lampe-Torche</w:t>
            </w:r>
          </w:p>
        </w:tc>
        <w:tc>
          <w:tcPr>
            <w:tcW w:type="dxa" w:w="1440"/>
          </w:tcPr>
          <w:p>
            <w:r>
              <w:t xml:space="preserve"> Un projecteur électrique portable ou une lampe de poche.</w:t>
            </w:r>
          </w:p>
        </w:tc>
        <w:tc>
          <w:tcPr>
            <w:tcW w:type="dxa" w:w="1440"/>
          </w:tcPr>
          <w:p>
            <w:r/>
          </w:p>
        </w:tc>
      </w:tr>
      <w:tr>
        <w:tc>
          <w:tcPr>
            <w:tcW w:type="dxa" w:w="1440"/>
          </w:tcPr>
          <w:p>
            <w:r>
              <w:t>MAT/EQ/POLICE/UNFRMC</w:t>
            </w:r>
          </w:p>
        </w:tc>
        <w:tc>
          <w:tcPr>
            <w:tcW w:type="dxa" w:w="1440"/>
          </w:tcPr>
          <w:p>
            <w:r>
              <w:t>Matériel</w:t>
            </w:r>
          </w:p>
        </w:tc>
        <w:tc>
          <w:tcPr>
            <w:tcW w:type="dxa" w:w="1440"/>
          </w:tcPr>
          <w:p>
            <w:r>
              <w:t>Équipement</w:t>
            </w:r>
          </w:p>
        </w:tc>
        <w:tc>
          <w:tcPr>
            <w:tcW w:type="dxa" w:w="1440"/>
          </w:tcPr>
          <w:p>
            <w:r>
              <w:t>Article de Uniforme — Vêtement</w:t>
            </w:r>
          </w:p>
        </w:tc>
        <w:tc>
          <w:tcPr>
            <w:tcW w:type="dxa" w:w="1440"/>
          </w:tcPr>
          <w:p>
            <w:r>
              <w:t xml:space="preserve"> Article de Uniforme — Vêtement</w:t>
            </w:r>
          </w:p>
        </w:tc>
        <w:tc>
          <w:tcPr>
            <w:tcW w:type="dxa" w:w="1440"/>
          </w:tcPr>
          <w:p>
            <w:r/>
          </w:p>
        </w:tc>
      </w:tr>
      <w:tr>
        <w:tc>
          <w:tcPr>
            <w:tcW w:type="dxa" w:w="1440"/>
          </w:tcPr>
          <w:p>
            <w:r>
              <w:t>MAT/EQ/POLICE/UNFRMN</w:t>
            </w:r>
          </w:p>
        </w:tc>
        <w:tc>
          <w:tcPr>
            <w:tcW w:type="dxa" w:w="1440"/>
          </w:tcPr>
          <w:p>
            <w:r>
              <w:t>Matériel</w:t>
            </w:r>
          </w:p>
        </w:tc>
        <w:tc>
          <w:tcPr>
            <w:tcW w:type="dxa" w:w="1440"/>
          </w:tcPr>
          <w:p>
            <w:r>
              <w:t>Équipement</w:t>
            </w:r>
          </w:p>
        </w:tc>
        <w:tc>
          <w:tcPr>
            <w:tcW w:type="dxa" w:w="1440"/>
          </w:tcPr>
          <w:p>
            <w:r>
              <w:t>Article de Uniforme — Non Vêtement</w:t>
            </w:r>
          </w:p>
        </w:tc>
        <w:tc>
          <w:tcPr>
            <w:tcW w:type="dxa" w:w="1440"/>
          </w:tcPr>
          <w:p>
            <w:r>
              <w:t xml:space="preserve"> Article de Uniforme — Non Vêtement</w:t>
            </w:r>
          </w:p>
        </w:tc>
        <w:tc>
          <w:tcPr>
            <w:tcW w:type="dxa" w:w="1440"/>
          </w:tcPr>
          <w:p>
            <w:r/>
          </w:p>
        </w:tc>
      </w:tr>
      <w:tr>
        <w:tc>
          <w:tcPr>
            <w:tcW w:type="dxa" w:w="1440"/>
          </w:tcPr>
          <w:p>
            <w:r>
              <w:t>MAT/VEH/AIRCRF</w:t>
            </w:r>
          </w:p>
        </w:tc>
        <w:tc>
          <w:tcPr>
            <w:tcW w:type="dxa" w:w="1440"/>
          </w:tcPr>
          <w:p>
            <w:r>
              <w:t>Matériel</w:t>
            </w:r>
          </w:p>
        </w:tc>
        <w:tc>
          <w:tcPr>
            <w:tcW w:type="dxa" w:w="1440"/>
          </w:tcPr>
          <w:p>
            <w:r>
              <w:t>Véhicule</w:t>
            </w:r>
          </w:p>
        </w:tc>
        <w:tc>
          <w:tcPr>
            <w:tcW w:type="dxa" w:w="1440"/>
          </w:tcPr>
          <w:p>
            <w:r>
              <w:t>Avion</w:t>
            </w:r>
          </w:p>
        </w:tc>
        <w:tc>
          <w:tcPr>
            <w:tcW w:type="dxa" w:w="1440"/>
          </w:tcPr>
          <w:p>
            <w:r>
              <w:t xml:space="preserve"> Avion</w:t>
            </w:r>
          </w:p>
        </w:tc>
        <w:tc>
          <w:tcPr>
            <w:tcW w:type="dxa" w:w="1440"/>
          </w:tcPr>
          <w:p>
            <w:r/>
          </w:p>
        </w:tc>
      </w:tr>
      <w:tr>
        <w:tc>
          <w:tcPr>
            <w:tcW w:type="dxa" w:w="1440"/>
          </w:tcPr>
          <w:p>
            <w:r>
              <w:t>MAT/VEH/HORSE</w:t>
            </w:r>
          </w:p>
        </w:tc>
        <w:tc>
          <w:tcPr>
            <w:tcW w:type="dxa" w:w="1440"/>
          </w:tcPr>
          <w:p>
            <w:r>
              <w:t>Matériel</w:t>
            </w:r>
          </w:p>
        </w:tc>
        <w:tc>
          <w:tcPr>
            <w:tcW w:type="dxa" w:w="1440"/>
          </w:tcPr>
          <w:p>
            <w:r>
              <w:t>Véhicule</w:t>
            </w:r>
          </w:p>
        </w:tc>
        <w:tc>
          <w:tcPr>
            <w:tcW w:type="dxa" w:w="1440"/>
          </w:tcPr>
          <w:p>
            <w:r>
              <w:t>Cheval</w:t>
            </w:r>
          </w:p>
        </w:tc>
        <w:tc>
          <w:tcPr>
            <w:tcW w:type="dxa" w:w="1440"/>
          </w:tcPr>
          <w:p>
            <w:r>
              <w:t xml:space="preserve"> Employé pour des tâches spécialisées allant de la patrouille des parcs au maintien de l'ordre en cas d'émeute.</w:t>
            </w:r>
          </w:p>
        </w:tc>
        <w:tc>
          <w:tcPr>
            <w:tcW w:type="dxa" w:w="1440"/>
          </w:tcPr>
          <w:p>
            <w:r/>
          </w:p>
        </w:tc>
      </w:tr>
      <w:tr>
        <w:tc>
          <w:tcPr>
            <w:tcW w:type="dxa" w:w="1440"/>
          </w:tcPr>
          <w:p>
            <w:r>
              <w:t>MAT/VEH/RAILVE</w:t>
            </w:r>
          </w:p>
        </w:tc>
        <w:tc>
          <w:tcPr>
            <w:tcW w:type="dxa" w:w="1440"/>
          </w:tcPr>
          <w:p>
            <w:r>
              <w:t>Matériel</w:t>
            </w:r>
          </w:p>
        </w:tc>
        <w:tc>
          <w:tcPr>
            <w:tcW w:type="dxa" w:w="1440"/>
          </w:tcPr>
          <w:p>
            <w:r>
              <w:t>Véhicule</w:t>
            </w:r>
          </w:p>
        </w:tc>
        <w:tc>
          <w:tcPr>
            <w:tcW w:type="dxa" w:w="1440"/>
          </w:tcPr>
          <w:p>
            <w:r>
              <w:t>Véhicules à Wagons</w:t>
            </w:r>
          </w:p>
        </w:tc>
        <w:tc>
          <w:tcPr>
            <w:tcW w:type="dxa" w:w="1440"/>
          </w:tcPr>
          <w:p>
            <w:r>
              <w:t xml:space="preserve"> Véhicules ferroviaires</w:t>
            </w:r>
          </w:p>
        </w:tc>
        <w:tc>
          <w:tcPr>
            <w:tcW w:type="dxa" w:w="1440"/>
          </w:tcPr>
          <w:p>
            <w:r/>
          </w:p>
        </w:tc>
      </w:tr>
      <w:tr>
        <w:tc>
          <w:tcPr>
            <w:tcW w:type="dxa" w:w="1440"/>
          </w:tcPr>
          <w:p>
            <w:r>
              <w:t>MAT/VEH/ROADVE</w:t>
            </w:r>
          </w:p>
        </w:tc>
        <w:tc>
          <w:tcPr>
            <w:tcW w:type="dxa" w:w="1440"/>
          </w:tcPr>
          <w:p>
            <w:r>
              <w:t>Matériel</w:t>
            </w:r>
          </w:p>
        </w:tc>
        <w:tc>
          <w:tcPr>
            <w:tcW w:type="dxa" w:w="1440"/>
          </w:tcPr>
          <w:p>
            <w:r>
              <w:t>Véhicule</w:t>
            </w:r>
          </w:p>
        </w:tc>
        <w:tc>
          <w:tcPr>
            <w:tcW w:type="dxa" w:w="1440"/>
          </w:tcPr>
          <w:p>
            <w:r>
              <w:t>Véhicules Routiers</w:t>
            </w:r>
          </w:p>
        </w:tc>
        <w:tc>
          <w:tcPr>
            <w:tcW w:type="dxa" w:w="1440"/>
          </w:tcPr>
          <w:p>
            <w:r>
              <w:t xml:space="preserve"> Véhicules routiers</w:t>
            </w:r>
          </w:p>
        </w:tc>
        <w:tc>
          <w:tcPr>
            <w:tcW w:type="dxa" w:w="1440"/>
          </w:tcPr>
          <w:p>
            <w:r/>
          </w:p>
        </w:tc>
      </w:tr>
      <w:tr>
        <w:tc>
          <w:tcPr>
            <w:tcW w:type="dxa" w:w="1440"/>
          </w:tcPr>
          <w:p>
            <w:r>
              <w:t>MAT/VEH/VESSEL</w:t>
            </w:r>
          </w:p>
        </w:tc>
        <w:tc>
          <w:tcPr>
            <w:tcW w:type="dxa" w:w="1440"/>
          </w:tcPr>
          <w:p>
            <w:r>
              <w:t>Matériel</w:t>
            </w:r>
          </w:p>
        </w:tc>
        <w:tc>
          <w:tcPr>
            <w:tcW w:type="dxa" w:w="1440"/>
          </w:tcPr>
          <w:p>
            <w:r>
              <w:t>Véhicule</w:t>
            </w:r>
          </w:p>
        </w:tc>
        <w:tc>
          <w:tcPr>
            <w:tcW w:type="dxa" w:w="1440"/>
          </w:tcPr>
          <w:p>
            <w:r>
              <w:t>Navires</w:t>
            </w:r>
          </w:p>
        </w:tc>
        <w:tc>
          <w:tcPr>
            <w:tcW w:type="dxa" w:w="1440"/>
          </w:tcPr>
          <w:p>
            <w:r>
              <w:t xml:space="preserve"> Navires</w:t>
            </w:r>
          </w:p>
        </w:tc>
        <w:tc>
          <w:tcPr>
            <w:tcW w:type="dxa" w:w="1440"/>
          </w:tcPr>
          <w:p>
            <w:r/>
          </w:p>
        </w:tc>
      </w:tr>
      <w:tr>
        <w:tc>
          <w:tcPr>
            <w:tcW w:type="dxa" w:w="1440"/>
          </w:tcPr>
          <w:p>
            <w:r>
              <w:t>MAT/VEH/AIRCRF/AIRTRS</w:t>
            </w:r>
          </w:p>
        </w:tc>
        <w:tc>
          <w:tcPr>
            <w:tcW w:type="dxa" w:w="1440"/>
          </w:tcPr>
          <w:p>
            <w:r>
              <w:t>Matériel</w:t>
            </w:r>
          </w:p>
        </w:tc>
        <w:tc>
          <w:tcPr>
            <w:tcW w:type="dxa" w:w="1440"/>
          </w:tcPr>
          <w:p>
            <w:r>
              <w:t>Véhicule</w:t>
            </w:r>
          </w:p>
        </w:tc>
        <w:tc>
          <w:tcPr>
            <w:tcW w:type="dxa" w:w="1440"/>
          </w:tcPr>
          <w:p>
            <w:r>
              <w:t>Transport Aérien</w:t>
            </w:r>
          </w:p>
        </w:tc>
        <w:tc>
          <w:tcPr>
            <w:tcW w:type="dxa" w:w="1440"/>
          </w:tcPr>
          <w:p>
            <w:r>
              <w:t xml:space="preserve"> Transport par voie aérienne</w:t>
            </w:r>
          </w:p>
        </w:tc>
        <w:tc>
          <w:tcPr>
            <w:tcW w:type="dxa" w:w="1440"/>
          </w:tcPr>
          <w:p>
            <w:r/>
          </w:p>
        </w:tc>
      </w:tr>
      <w:tr>
        <w:tc>
          <w:tcPr>
            <w:tcW w:type="dxa" w:w="1440"/>
          </w:tcPr>
          <w:p>
            <w:r>
              <w:t>MAT/VEH/AIRCRF/CMDCTL</w:t>
            </w:r>
          </w:p>
        </w:tc>
        <w:tc>
          <w:tcPr>
            <w:tcW w:type="dxa" w:w="1440"/>
          </w:tcPr>
          <w:p>
            <w:r>
              <w:t>Matériel</w:t>
            </w:r>
          </w:p>
        </w:tc>
        <w:tc>
          <w:tcPr>
            <w:tcW w:type="dxa" w:w="1440"/>
          </w:tcPr>
          <w:p>
            <w:r>
              <w:t>Véhicule</w:t>
            </w:r>
          </w:p>
        </w:tc>
        <w:tc>
          <w:tcPr>
            <w:tcW w:type="dxa" w:w="1440"/>
          </w:tcPr>
          <w:p>
            <w:r>
              <w:t>Avion de Commandement et de Contrôle</w:t>
            </w:r>
          </w:p>
        </w:tc>
        <w:tc>
          <w:tcPr>
            <w:tcW w:type="dxa" w:w="1440"/>
          </w:tcPr>
          <w:p>
            <w:r>
              <w:t xml:space="preserve"> Un avion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w:t>
            </w:r>
          </w:p>
        </w:tc>
        <w:tc>
          <w:tcPr>
            <w:tcW w:type="dxa" w:w="1440"/>
          </w:tcPr>
          <w:p>
            <w:r>
              <w:t>Matériel</w:t>
            </w:r>
          </w:p>
        </w:tc>
        <w:tc>
          <w:tcPr>
            <w:tcW w:type="dxa" w:w="1440"/>
          </w:tcPr>
          <w:p>
            <w:r>
              <w:t>Véhicule</w:t>
            </w:r>
          </w:p>
        </w:tc>
        <w:tc>
          <w:tcPr>
            <w:tcW w:type="dxa" w:w="1440"/>
          </w:tcPr>
          <w:p>
            <w:r>
              <w:t>Hélicoptère</w:t>
            </w:r>
          </w:p>
        </w:tc>
        <w:tc>
          <w:tcPr>
            <w:tcW w:type="dxa" w:w="1440"/>
          </w:tcPr>
          <w:p>
            <w:r>
              <w:t xml:space="preserve"> Porte-hélicoptères.</w:t>
            </w:r>
          </w:p>
        </w:tc>
        <w:tc>
          <w:tcPr>
            <w:tcW w:type="dxa" w:w="1440"/>
          </w:tcPr>
          <w:p>
            <w:r/>
          </w:p>
        </w:tc>
      </w:tr>
      <w:tr>
        <w:tc>
          <w:tcPr>
            <w:tcW w:type="dxa" w:w="1440"/>
          </w:tcPr>
          <w:p>
            <w:r>
              <w:t>MAT/VEH/AIRCRF/HELCMD</w:t>
            </w:r>
          </w:p>
        </w:tc>
        <w:tc>
          <w:tcPr>
            <w:tcW w:type="dxa" w:w="1440"/>
          </w:tcPr>
          <w:p>
            <w:r>
              <w:t>Matériel</w:t>
            </w:r>
          </w:p>
        </w:tc>
        <w:tc>
          <w:tcPr>
            <w:tcW w:type="dxa" w:w="1440"/>
          </w:tcPr>
          <w:p>
            <w:r>
              <w:t>Véhicule</w:t>
            </w:r>
          </w:p>
        </w:tc>
        <w:tc>
          <w:tcPr>
            <w:tcW w:type="dxa" w:w="1440"/>
          </w:tcPr>
          <w:p>
            <w:r>
              <w:t>Hélicoptère de Commandement et de Contrôle</w:t>
            </w:r>
          </w:p>
        </w:tc>
        <w:tc>
          <w:tcPr>
            <w:tcW w:type="dxa" w:w="1440"/>
          </w:tcPr>
          <w:p>
            <w:r>
              <w:t xml:space="preserve"> Un hélicoptère conçu et équipé pour permettre à un commandant d'exercer l'autorité et la direction sur les forces assignées et rattachées dans l'accomplissement de la mission.</w:t>
            </w:r>
          </w:p>
        </w:tc>
        <w:tc>
          <w:tcPr>
            <w:tcW w:type="dxa" w:w="1440"/>
          </w:tcPr>
          <w:p>
            <w:r/>
          </w:p>
        </w:tc>
      </w:tr>
      <w:tr>
        <w:tc>
          <w:tcPr>
            <w:tcW w:type="dxa" w:w="1440"/>
          </w:tcPr>
          <w:p>
            <w:r>
              <w:t>MAT/VEH/AIRCRF/HELMED</w:t>
            </w:r>
          </w:p>
        </w:tc>
        <w:tc>
          <w:tcPr>
            <w:tcW w:type="dxa" w:w="1440"/>
          </w:tcPr>
          <w:p>
            <w:r>
              <w:t>Matériel</w:t>
            </w:r>
          </w:p>
        </w:tc>
        <w:tc>
          <w:tcPr>
            <w:tcW w:type="dxa" w:w="1440"/>
          </w:tcPr>
          <w:p>
            <w:r>
              <w:t>Véhicule</w:t>
            </w:r>
          </w:p>
        </w:tc>
        <w:tc>
          <w:tcPr>
            <w:tcW w:type="dxa" w:w="1440"/>
          </w:tcPr>
          <w:p>
            <w:r>
              <w:t>Hélicoptère d'Évacuation Médicale</w:t>
            </w:r>
          </w:p>
        </w:tc>
        <w:tc>
          <w:tcPr>
            <w:tcW w:type="dxa" w:w="1440"/>
          </w:tcPr>
          <w:p>
            <w:r>
              <w:t xml:space="preserve"> Un hélicoptère conçu et équipé pour effectuer une évacuation médicale.</w:t>
            </w:r>
          </w:p>
        </w:tc>
        <w:tc>
          <w:tcPr>
            <w:tcW w:type="dxa" w:w="1440"/>
          </w:tcPr>
          <w:p>
            <w:r/>
          </w:p>
        </w:tc>
      </w:tr>
      <w:tr>
        <w:tc>
          <w:tcPr>
            <w:tcW w:type="dxa" w:w="1440"/>
          </w:tcPr>
          <w:p>
            <w:r>
              <w:t>MAT/VEH/AIRCRF/HELREC</w:t>
            </w:r>
          </w:p>
        </w:tc>
        <w:tc>
          <w:tcPr>
            <w:tcW w:type="dxa" w:w="1440"/>
          </w:tcPr>
          <w:p>
            <w:r>
              <w:t>Matériel</w:t>
            </w:r>
          </w:p>
        </w:tc>
        <w:tc>
          <w:tcPr>
            <w:tcW w:type="dxa" w:w="1440"/>
          </w:tcPr>
          <w:p>
            <w:r>
              <w:t>Véhicule</w:t>
            </w:r>
          </w:p>
        </w:tc>
        <w:tc>
          <w:tcPr>
            <w:tcW w:type="dxa" w:w="1440"/>
          </w:tcPr>
          <w:p>
            <w:r>
              <w:t>Hélicoptère de Reconnaissance</w:t>
            </w:r>
          </w:p>
        </w:tc>
        <w:tc>
          <w:tcPr>
            <w:tcW w:type="dxa" w:w="1440"/>
          </w:tcPr>
          <w:p>
            <w:r>
              <w:t xml:space="preserve"> Hélicoptère utilisé à des fins de reconnaissance.</w:t>
            </w:r>
          </w:p>
        </w:tc>
        <w:tc>
          <w:tcPr>
            <w:tcW w:type="dxa" w:w="1440"/>
          </w:tcPr>
          <w:p>
            <w:r/>
          </w:p>
        </w:tc>
      </w:tr>
      <w:tr>
        <w:tc>
          <w:tcPr>
            <w:tcW w:type="dxa" w:w="1440"/>
          </w:tcPr>
          <w:p>
            <w:r>
              <w:t>MAT/VEH/AIRCRF/MEDEVC</w:t>
            </w:r>
          </w:p>
        </w:tc>
        <w:tc>
          <w:tcPr>
            <w:tcW w:type="dxa" w:w="1440"/>
          </w:tcPr>
          <w:p>
            <w:r>
              <w:t>Matériel</w:t>
            </w:r>
          </w:p>
        </w:tc>
        <w:tc>
          <w:tcPr>
            <w:tcW w:type="dxa" w:w="1440"/>
          </w:tcPr>
          <w:p>
            <w:r>
              <w:t>Véhicule</w:t>
            </w:r>
          </w:p>
        </w:tc>
        <w:tc>
          <w:tcPr>
            <w:tcW w:type="dxa" w:w="1440"/>
          </w:tcPr>
          <w:p>
            <w:r>
              <w:t>Avion d'Évacuation Médicale</w:t>
            </w:r>
          </w:p>
        </w:tc>
        <w:tc>
          <w:tcPr>
            <w:tcW w:type="dxa" w:w="1440"/>
          </w:tcPr>
          <w:p>
            <w:r>
              <w:t xml:space="preserve"> Un avion conçu et équipé pour effectuer une évacuation médicale.</w:t>
            </w:r>
          </w:p>
        </w:tc>
        <w:tc>
          <w:tcPr>
            <w:tcW w:type="dxa" w:w="1440"/>
          </w:tcPr>
          <w:p>
            <w:r/>
          </w:p>
        </w:tc>
      </w:tr>
      <w:tr>
        <w:tc>
          <w:tcPr>
            <w:tcW w:type="dxa" w:w="1440"/>
          </w:tcPr>
          <w:p>
            <w:r>
              <w:t>MAT/VEH/AIRCRF/PLANE</w:t>
            </w:r>
          </w:p>
        </w:tc>
        <w:tc>
          <w:tcPr>
            <w:tcW w:type="dxa" w:w="1440"/>
          </w:tcPr>
          <w:p>
            <w:r>
              <w:t>Matériel</w:t>
            </w:r>
          </w:p>
        </w:tc>
        <w:tc>
          <w:tcPr>
            <w:tcW w:type="dxa" w:w="1440"/>
          </w:tcPr>
          <w:p>
            <w:r>
              <w:t>Véhicule</w:t>
            </w:r>
          </w:p>
        </w:tc>
        <w:tc>
          <w:tcPr>
            <w:tcW w:type="dxa" w:w="1440"/>
          </w:tcPr>
          <w:p>
            <w:r>
              <w:t>Avion</w:t>
            </w:r>
          </w:p>
        </w:tc>
        <w:tc>
          <w:tcPr>
            <w:tcW w:type="dxa" w:w="1440"/>
          </w:tcPr>
          <w:p>
            <w:r>
              <w:t xml:space="preserve"> Porte-avions</w:t>
            </w:r>
          </w:p>
        </w:tc>
        <w:tc>
          <w:tcPr>
            <w:tcW w:type="dxa" w:w="1440"/>
          </w:tcPr>
          <w:p>
            <w:r/>
          </w:p>
        </w:tc>
      </w:tr>
      <w:tr>
        <w:tc>
          <w:tcPr>
            <w:tcW w:type="dxa" w:w="1440"/>
          </w:tcPr>
          <w:p>
            <w:r>
              <w:t>MAT/VEH/AIRCRF/POLHEL</w:t>
            </w:r>
          </w:p>
        </w:tc>
        <w:tc>
          <w:tcPr>
            <w:tcW w:type="dxa" w:w="1440"/>
          </w:tcPr>
          <w:p>
            <w:r>
              <w:t>Matériel</w:t>
            </w:r>
          </w:p>
        </w:tc>
        <w:tc>
          <w:tcPr>
            <w:tcW w:type="dxa" w:w="1440"/>
          </w:tcPr>
          <w:p>
            <w:r>
              <w:t>Véhicule</w:t>
            </w:r>
          </w:p>
        </w:tc>
        <w:tc>
          <w:tcPr>
            <w:tcW w:type="dxa" w:w="1440"/>
          </w:tcPr>
          <w:p>
            <w:r>
              <w:t>Hélicoptère de Police</w:t>
            </w:r>
          </w:p>
        </w:tc>
        <w:tc>
          <w:tcPr>
            <w:tcW w:type="dxa" w:w="1440"/>
          </w:tcPr>
          <w:p>
            <w:r>
              <w:t xml:space="preserve"> Communément utilisé pour le contrôle de la circulation, le soutien au sol, les opérations de recherche et de sauvetage, les poursuites de voitures à grande vitesse et le maintien de l'ordre en cas d'émeute. Normalement équipé de variantes telles que la vision nocturne, les caméras de surveillance et l'infrarouge.</w:t>
            </w:r>
          </w:p>
        </w:tc>
        <w:tc>
          <w:tcPr>
            <w:tcW w:type="dxa" w:w="1440"/>
          </w:tcPr>
          <w:p>
            <w:r/>
          </w:p>
        </w:tc>
      </w:tr>
      <w:tr>
        <w:tc>
          <w:tcPr>
            <w:tcW w:type="dxa" w:w="1440"/>
          </w:tcPr>
          <w:p>
            <w:r>
              <w:t>MAT/VEH/AIRCRF/RECCE</w:t>
            </w:r>
          </w:p>
        </w:tc>
        <w:tc>
          <w:tcPr>
            <w:tcW w:type="dxa" w:w="1440"/>
          </w:tcPr>
          <w:p>
            <w:r>
              <w:t>Matériel</w:t>
            </w:r>
          </w:p>
        </w:tc>
        <w:tc>
          <w:tcPr>
            <w:tcW w:type="dxa" w:w="1440"/>
          </w:tcPr>
          <w:p>
            <w:r>
              <w:t>Véhicule</w:t>
            </w:r>
          </w:p>
        </w:tc>
        <w:tc>
          <w:tcPr>
            <w:tcW w:type="dxa" w:w="1440"/>
          </w:tcPr>
          <w:p>
            <w:r>
              <w:t>Avion de Reconnaissance</w:t>
            </w:r>
          </w:p>
        </w:tc>
        <w:tc>
          <w:tcPr>
            <w:tcW w:type="dxa" w:w="1440"/>
          </w:tcPr>
          <w:p>
            <w:r>
              <w:t xml:space="preserve"> Un avion utilisé à des fins de reconnaissance.</w:t>
            </w:r>
          </w:p>
        </w:tc>
        <w:tc>
          <w:tcPr>
            <w:tcW w:type="dxa" w:w="1440"/>
          </w:tcPr>
          <w:p>
            <w:r/>
          </w:p>
        </w:tc>
      </w:tr>
      <w:tr>
        <w:tc>
          <w:tcPr>
            <w:tcW w:type="dxa" w:w="1440"/>
          </w:tcPr>
          <w:p>
            <w:r>
              <w:t>MAT/VEH/AIRCRF/SAR</w:t>
            </w:r>
          </w:p>
        </w:tc>
        <w:tc>
          <w:tcPr>
            <w:tcW w:type="dxa" w:w="1440"/>
          </w:tcPr>
          <w:p>
            <w:r>
              <w:t>Matériel</w:t>
            </w:r>
          </w:p>
        </w:tc>
        <w:tc>
          <w:tcPr>
            <w:tcW w:type="dxa" w:w="1440"/>
          </w:tcPr>
          <w:p>
            <w:r>
              <w:t>Véhicule</w:t>
            </w:r>
          </w:p>
        </w:tc>
        <w:tc>
          <w:tcPr>
            <w:tcW w:type="dxa" w:w="1440"/>
          </w:tcPr>
          <w:p>
            <w:r>
              <w:t>Avion de Recherche et de Sauvetage</w:t>
            </w:r>
          </w:p>
        </w:tc>
        <w:tc>
          <w:tcPr>
            <w:tcW w:type="dxa" w:w="1440"/>
          </w:tcPr>
          <w:p>
            <w:r>
              <w:t xml:space="preserve"> Un avion conçu et équipé pour rechercher et ramener toute personne ou groupe de personnes perdus ou incapables.</w:t>
            </w:r>
          </w:p>
        </w:tc>
        <w:tc>
          <w:tcPr>
            <w:tcW w:type="dxa" w:w="1440"/>
          </w:tcPr>
          <w:p>
            <w:r/>
          </w:p>
        </w:tc>
      </w:tr>
      <w:tr>
        <w:tc>
          <w:tcPr>
            <w:tcW w:type="dxa" w:w="1440"/>
          </w:tcPr>
          <w:p>
            <w:r>
              <w:t>MAT/VEH/AIRCRF/TANKER</w:t>
            </w:r>
          </w:p>
        </w:tc>
        <w:tc>
          <w:tcPr>
            <w:tcW w:type="dxa" w:w="1440"/>
          </w:tcPr>
          <w:p>
            <w:r>
              <w:t>Matériel</w:t>
            </w:r>
          </w:p>
        </w:tc>
        <w:tc>
          <w:tcPr>
            <w:tcW w:type="dxa" w:w="1440"/>
          </w:tcPr>
          <w:p>
            <w:r>
              <w:t>Véhicule</w:t>
            </w:r>
          </w:p>
        </w:tc>
        <w:tc>
          <w:tcPr>
            <w:tcW w:type="dxa" w:w="1440"/>
          </w:tcPr>
          <w:p>
            <w:r>
              <w:t>Avion-citerne</w:t>
            </w:r>
          </w:p>
        </w:tc>
        <w:tc>
          <w:tcPr>
            <w:tcW w:type="dxa" w:w="1440"/>
          </w:tcPr>
          <w:p>
            <w:r>
              <w:t xml:space="preserve"> Un avion utilisé pour transporter de l'eau en vrac, notamment pour la lutte contre les incendies de forêt.</w:t>
            </w:r>
          </w:p>
        </w:tc>
        <w:tc>
          <w:tcPr>
            <w:tcW w:type="dxa" w:w="1440"/>
          </w:tcPr>
          <w:p>
            <w:r/>
          </w:p>
        </w:tc>
      </w:tr>
      <w:tr>
        <w:tc>
          <w:tcPr>
            <w:tcW w:type="dxa" w:w="1440"/>
          </w:tcPr>
          <w:p>
            <w:r>
              <w:t>MAT/VEH/AIRCRF/UAV</w:t>
            </w:r>
          </w:p>
        </w:tc>
        <w:tc>
          <w:tcPr>
            <w:tcW w:type="dxa" w:w="1440"/>
          </w:tcPr>
          <w:p>
            <w:r>
              <w:t>Matériel</w:t>
            </w:r>
          </w:p>
        </w:tc>
        <w:tc>
          <w:tcPr>
            <w:tcW w:type="dxa" w:w="1440"/>
          </w:tcPr>
          <w:p>
            <w:r>
              <w:t>Véhicule</w:t>
            </w:r>
          </w:p>
        </w:tc>
        <w:tc>
          <w:tcPr>
            <w:tcW w:type="dxa" w:w="1440"/>
          </w:tcPr>
          <w:p>
            <w:r>
              <w:t>Véhicule aérien sans pilote</w:t>
            </w:r>
          </w:p>
        </w:tc>
        <w:tc>
          <w:tcPr>
            <w:tcW w:type="dxa" w:w="1440"/>
          </w:tcPr>
          <w:p>
            <w:r>
              <w:t xml:space="preserve"> Un aéronef sans pilote qui effectue sa mission en étant contrôlé depuis un endroit distant via une liaison de communication.</w:t>
            </w:r>
          </w:p>
        </w:tc>
        <w:tc>
          <w:tcPr>
            <w:tcW w:type="dxa" w:w="1440"/>
          </w:tcPr>
          <w:p>
            <w:r/>
          </w:p>
        </w:tc>
      </w:tr>
      <w:tr>
        <w:tc>
          <w:tcPr>
            <w:tcW w:type="dxa" w:w="1440"/>
          </w:tcPr>
          <w:p>
            <w:r>
              <w:t>MAT/VEH/RAILVE/LCMDSE</w:t>
            </w:r>
          </w:p>
        </w:tc>
        <w:tc>
          <w:tcPr>
            <w:tcW w:type="dxa" w:w="1440"/>
          </w:tcPr>
          <w:p>
            <w:r>
              <w:t>Matériel</w:t>
            </w:r>
          </w:p>
        </w:tc>
        <w:tc>
          <w:tcPr>
            <w:tcW w:type="dxa" w:w="1440"/>
          </w:tcPr>
          <w:p>
            <w:r>
              <w:t>Véhicule</w:t>
            </w:r>
          </w:p>
        </w:tc>
        <w:tc>
          <w:tcPr>
            <w:tcW w:type="dxa" w:w="1440"/>
          </w:tcPr>
          <w:p>
            <w:r>
              <w:t>Locomotive, Diesel/Électrique</w:t>
            </w:r>
          </w:p>
        </w:tc>
        <w:tc>
          <w:tcPr>
            <w:tcW w:type="dxa" w:w="1440"/>
          </w:tcPr>
          <w:p>
            <w:r>
              <w:t xml:space="preserve"> Une locomotive qui utilise un moteur diesel pour produire de l'électricité pour le moteur électrique qui alimente la locomotive en énergie de traction.</w:t>
            </w:r>
          </w:p>
        </w:tc>
        <w:tc>
          <w:tcPr>
            <w:tcW w:type="dxa" w:w="1440"/>
          </w:tcPr>
          <w:p>
            <w:r/>
          </w:p>
        </w:tc>
      </w:tr>
      <w:tr>
        <w:tc>
          <w:tcPr>
            <w:tcW w:type="dxa" w:w="1440"/>
          </w:tcPr>
          <w:p>
            <w:r>
              <w:t>MAT/VEH/RAILVE/LCMDSL</w:t>
            </w:r>
          </w:p>
        </w:tc>
        <w:tc>
          <w:tcPr>
            <w:tcW w:type="dxa" w:w="1440"/>
          </w:tcPr>
          <w:p>
            <w:r>
              <w:t>Matériel</w:t>
            </w:r>
          </w:p>
        </w:tc>
        <w:tc>
          <w:tcPr>
            <w:tcW w:type="dxa" w:w="1440"/>
          </w:tcPr>
          <w:p>
            <w:r>
              <w:t>Véhicule</w:t>
            </w:r>
          </w:p>
        </w:tc>
        <w:tc>
          <w:tcPr>
            <w:tcW w:type="dxa" w:w="1440"/>
          </w:tcPr>
          <w:p>
            <w:r>
              <w:t>Locomotive Diesel</w:t>
            </w:r>
          </w:p>
        </w:tc>
        <w:tc>
          <w:tcPr>
            <w:tcW w:type="dxa" w:w="1440"/>
          </w:tcPr>
          <w:p>
            <w:r>
              <w:t xml:space="preserve"> Une locomotive qui utilise des moteurs diesel comme source d'énergie de traction.</w:t>
            </w:r>
          </w:p>
        </w:tc>
        <w:tc>
          <w:tcPr>
            <w:tcW w:type="dxa" w:w="1440"/>
          </w:tcPr>
          <w:p>
            <w:r/>
          </w:p>
        </w:tc>
      </w:tr>
      <w:tr>
        <w:tc>
          <w:tcPr>
            <w:tcW w:type="dxa" w:w="1440"/>
          </w:tcPr>
          <w:p>
            <w:r>
              <w:t>MAT/VEH/RAILVE/LCMELC</w:t>
            </w:r>
          </w:p>
        </w:tc>
        <w:tc>
          <w:tcPr>
            <w:tcW w:type="dxa" w:w="1440"/>
          </w:tcPr>
          <w:p>
            <w:r>
              <w:t>Matériel</w:t>
            </w:r>
          </w:p>
        </w:tc>
        <w:tc>
          <w:tcPr>
            <w:tcW w:type="dxa" w:w="1440"/>
          </w:tcPr>
          <w:p>
            <w:r>
              <w:t>Véhicule</w:t>
            </w:r>
          </w:p>
        </w:tc>
        <w:tc>
          <w:tcPr>
            <w:tcW w:type="dxa" w:w="1440"/>
          </w:tcPr>
          <w:p>
            <w:r>
              <w:t>Locomotive Électrique</w:t>
            </w:r>
          </w:p>
        </w:tc>
        <w:tc>
          <w:tcPr>
            <w:tcW w:type="dxa" w:w="1440"/>
          </w:tcPr>
          <w:p>
            <w:r>
              <w:t xml:space="preserve"> Une locomotive qui utilise des moteurs électriques comme source d'énergie de traction, l'électricité étant fournie par une source externe, généralement via un pantographe (câble électrique aérien).</w:t>
            </w:r>
          </w:p>
        </w:tc>
        <w:tc>
          <w:tcPr>
            <w:tcW w:type="dxa" w:w="1440"/>
          </w:tcPr>
          <w:p>
            <w:r/>
          </w:p>
        </w:tc>
      </w:tr>
      <w:tr>
        <w:tc>
          <w:tcPr>
            <w:tcW w:type="dxa" w:w="1440"/>
          </w:tcPr>
          <w:p>
            <w:r>
              <w:t>MAT/VEH/RAILVE/LCMSTM</w:t>
            </w:r>
          </w:p>
        </w:tc>
        <w:tc>
          <w:tcPr>
            <w:tcW w:type="dxa" w:w="1440"/>
          </w:tcPr>
          <w:p>
            <w:r>
              <w:t>Matériel</w:t>
            </w:r>
          </w:p>
        </w:tc>
        <w:tc>
          <w:tcPr>
            <w:tcW w:type="dxa" w:w="1440"/>
          </w:tcPr>
          <w:p>
            <w:r>
              <w:t>Véhicule</w:t>
            </w:r>
          </w:p>
        </w:tc>
        <w:tc>
          <w:tcPr>
            <w:tcW w:type="dxa" w:w="1440"/>
          </w:tcPr>
          <w:p>
            <w:r>
              <w:t>Locomotive à Vapeur</w:t>
            </w:r>
          </w:p>
        </w:tc>
        <w:tc>
          <w:tcPr>
            <w:tcW w:type="dxa" w:w="1440"/>
          </w:tcPr>
          <w:p>
            <w:r>
              <w:t xml:space="preserve"> Une locomotive qui utilise le principe du chauffage de l'eau au-dessus de son point d'ébullition pour produire de la vapeur, l'expansion dans un récipient hermétiquement clos devenant la source d'énergie de la locomotive.</w:t>
            </w:r>
          </w:p>
        </w:tc>
        <w:tc>
          <w:tcPr>
            <w:tcW w:type="dxa" w:w="1440"/>
          </w:tcPr>
          <w:p>
            <w:r/>
          </w:p>
        </w:tc>
      </w:tr>
      <w:tr>
        <w:tc>
          <w:tcPr>
            <w:tcW w:type="dxa" w:w="1440"/>
          </w:tcPr>
          <w:p>
            <w:r>
              <w:t>MAT/VEH/RAILVE/LCMTND</w:t>
            </w:r>
          </w:p>
        </w:tc>
        <w:tc>
          <w:tcPr>
            <w:tcW w:type="dxa" w:w="1440"/>
          </w:tcPr>
          <w:p>
            <w:r>
              <w:t>Matériel</w:t>
            </w:r>
          </w:p>
        </w:tc>
        <w:tc>
          <w:tcPr>
            <w:tcW w:type="dxa" w:w="1440"/>
          </w:tcPr>
          <w:p>
            <w:r>
              <w:t>Véhicule</w:t>
            </w:r>
          </w:p>
        </w:tc>
        <w:tc>
          <w:tcPr>
            <w:tcW w:type="dxa" w:w="1440"/>
          </w:tcPr>
          <w:p>
            <w:r>
              <w:t>Locomotive à Tender</w:t>
            </w:r>
          </w:p>
        </w:tc>
        <w:tc>
          <w:tcPr>
            <w:tcW w:type="dxa" w:w="1440"/>
          </w:tcPr>
          <w:p>
            <w:r>
              <w:t xml:space="preserve"> Un tender de locomotive est utilisé pour transporter du charbon et de l'eau pour une locomotive à vapeur lorsqu'il ne fait pas partie intégrante de la conception de la locomotive.</w:t>
            </w:r>
          </w:p>
        </w:tc>
        <w:tc>
          <w:tcPr>
            <w:tcW w:type="dxa" w:w="1440"/>
          </w:tcPr>
          <w:p>
            <w:r/>
          </w:p>
        </w:tc>
      </w:tr>
      <w:tr>
        <w:tc>
          <w:tcPr>
            <w:tcW w:type="dxa" w:w="1440"/>
          </w:tcPr>
          <w:p>
            <w:r>
              <w:t>MAT/VEH/RAILVE/LCMTVE</w:t>
            </w:r>
          </w:p>
        </w:tc>
        <w:tc>
          <w:tcPr>
            <w:tcW w:type="dxa" w:w="1440"/>
          </w:tcPr>
          <w:p>
            <w:r>
              <w:t>Matériel</w:t>
            </w:r>
          </w:p>
        </w:tc>
        <w:tc>
          <w:tcPr>
            <w:tcW w:type="dxa" w:w="1440"/>
          </w:tcPr>
          <w:p>
            <w:r>
              <w:t>Véhicule</w:t>
            </w:r>
          </w:p>
        </w:tc>
        <w:tc>
          <w:tcPr>
            <w:tcW w:type="dxa" w:w="1440"/>
          </w:tcPr>
          <w:p>
            <w:r>
              <w:t>Locomotive</w:t>
            </w:r>
          </w:p>
        </w:tc>
        <w:tc>
          <w:tcPr>
            <w:tcW w:type="dxa" w:w="1440"/>
          </w:tcPr>
          <w:p>
            <w:r>
              <w:t xml:space="preserve"> Un moteur détachable monté sur roues utilisé pour tirer des trains.</w:t>
            </w:r>
          </w:p>
        </w:tc>
        <w:tc>
          <w:tcPr>
            <w:tcW w:type="dxa" w:w="1440"/>
          </w:tcPr>
          <w:p>
            <w:r/>
          </w:p>
        </w:tc>
      </w:tr>
      <w:tr>
        <w:tc>
          <w:tcPr>
            <w:tcW w:type="dxa" w:w="1440"/>
          </w:tcPr>
          <w:p>
            <w:r>
              <w:t>MAT/VEH/RAILVE/RLDEQP</w:t>
            </w:r>
          </w:p>
        </w:tc>
        <w:tc>
          <w:tcPr>
            <w:tcW w:type="dxa" w:w="1440"/>
          </w:tcPr>
          <w:p>
            <w:r>
              <w:t>Matériel</w:t>
            </w:r>
          </w:p>
        </w:tc>
        <w:tc>
          <w:tcPr>
            <w:tcW w:type="dxa" w:w="1440"/>
          </w:tcPr>
          <w:p>
            <w:r>
              <w:t>Véhicule</w:t>
            </w:r>
          </w:p>
        </w:tc>
        <w:tc>
          <w:tcPr>
            <w:tcW w:type="dxa" w:w="1440"/>
          </w:tcPr>
          <w:p>
            <w:r>
              <w:t>Équipement Ferroviaire</w:t>
            </w:r>
          </w:p>
        </w:tc>
        <w:tc>
          <w:tcPr>
            <w:tcW w:type="dxa" w:w="1440"/>
          </w:tcPr>
          <w:p>
            <w:r>
              <w:t xml:space="preserve"> Équipement mobile qui utilise des rails pour se déplacer, par exemple, les grues de chantier naval.</w:t>
            </w:r>
          </w:p>
        </w:tc>
        <w:tc>
          <w:tcPr>
            <w:tcW w:type="dxa" w:w="1440"/>
          </w:tcPr>
          <w:p>
            <w:r/>
          </w:p>
        </w:tc>
      </w:tr>
      <w:tr>
        <w:tc>
          <w:tcPr>
            <w:tcW w:type="dxa" w:w="1440"/>
          </w:tcPr>
          <w:p>
            <w:r>
              <w:t>MAT/VEH/RAILVE/RLLSTK</w:t>
            </w:r>
          </w:p>
        </w:tc>
        <w:tc>
          <w:tcPr>
            <w:tcW w:type="dxa" w:w="1440"/>
          </w:tcPr>
          <w:p>
            <w:r>
              <w:t>Matériel</w:t>
            </w:r>
          </w:p>
        </w:tc>
        <w:tc>
          <w:tcPr>
            <w:tcW w:type="dxa" w:w="1440"/>
          </w:tcPr>
          <w:p>
            <w:r>
              <w:t>Véhicule</w:t>
            </w:r>
          </w:p>
        </w:tc>
        <w:tc>
          <w:tcPr>
            <w:tcW w:type="dxa" w:w="1440"/>
          </w:tcPr>
          <w:p>
            <w:r>
              <w:t>Matériel Roulant</w:t>
            </w:r>
          </w:p>
        </w:tc>
        <w:tc>
          <w:tcPr>
            <w:tcW w:type="dxa" w:w="1440"/>
          </w:tcPr>
          <w:p>
            <w:r>
              <w:t xml:space="preserve"> Terme générique pour les wagons, qu'ils soient de voyageurs, de marchandises ou spécialisés, qui sont utilisés pour former un train.</w:t>
            </w:r>
          </w:p>
        </w:tc>
        <w:tc>
          <w:tcPr>
            <w:tcW w:type="dxa" w:w="1440"/>
          </w:tcPr>
          <w:p>
            <w:r/>
          </w:p>
        </w:tc>
      </w:tr>
      <w:tr>
        <w:tc>
          <w:tcPr>
            <w:tcW w:type="dxa" w:w="1440"/>
          </w:tcPr>
          <w:p>
            <w:r>
              <w:t>MAT/VEH/RAILVE/TRAM</w:t>
            </w:r>
          </w:p>
        </w:tc>
        <w:tc>
          <w:tcPr>
            <w:tcW w:type="dxa" w:w="1440"/>
          </w:tcPr>
          <w:p>
            <w:r>
              <w:t>Matériel</w:t>
            </w:r>
          </w:p>
        </w:tc>
        <w:tc>
          <w:tcPr>
            <w:tcW w:type="dxa" w:w="1440"/>
          </w:tcPr>
          <w:p>
            <w:r>
              <w:t>Véhicule</w:t>
            </w:r>
          </w:p>
        </w:tc>
        <w:tc>
          <w:tcPr>
            <w:tcW w:type="dxa" w:w="1440"/>
          </w:tcPr>
          <w:p>
            <w:r>
              <w:t>Tramway</w:t>
            </w:r>
          </w:p>
        </w:tc>
        <w:tc>
          <w:tcPr>
            <w:tcW w:type="dxa" w:w="1440"/>
          </w:tcPr>
          <w:p>
            <w:r>
              <w:t xml:space="preserve"> Un véhicule de transport de passagers qui circule sur des rails le long de routes, avec un minimum de travaux de terrassement, généralement alimenté par l'électricité provenant de câbles aériens via un pantographe.</w:t>
            </w:r>
          </w:p>
        </w:tc>
        <w:tc>
          <w:tcPr>
            <w:tcW w:type="dxa" w:w="1440"/>
          </w:tcPr>
          <w:p>
            <w:r/>
          </w:p>
        </w:tc>
      </w:tr>
      <w:tr>
        <w:tc>
          <w:tcPr>
            <w:tcW w:type="dxa" w:w="1440"/>
          </w:tcPr>
          <w:p>
            <w:r>
              <w:t>MAT/VEH/RAILVE/WGNART</w:t>
            </w:r>
          </w:p>
        </w:tc>
        <w:tc>
          <w:tcPr>
            <w:tcW w:type="dxa" w:w="1440"/>
          </w:tcPr>
          <w:p>
            <w:r>
              <w:t>Matériel</w:t>
            </w:r>
          </w:p>
        </w:tc>
        <w:tc>
          <w:tcPr>
            <w:tcW w:type="dxa" w:w="1440"/>
          </w:tcPr>
          <w:p>
            <w:r>
              <w:t>Véhicule</w:t>
            </w:r>
          </w:p>
        </w:tc>
        <w:tc>
          <w:tcPr>
            <w:tcW w:type="dxa" w:w="1440"/>
          </w:tcPr>
          <w:p>
            <w:r>
              <w:t>Wagon Transporteur Articulé</w:t>
            </w:r>
          </w:p>
        </w:tc>
        <w:tc>
          <w:tcPr>
            <w:tcW w:type="dxa" w:w="1440"/>
          </w:tcPr>
          <w:p>
            <w:r>
              <w:t xml:space="preserve"> Matériel roulant spécialement conçu pour transporter un camion articulé par rail (par exemple EUROSTAR).</w:t>
            </w:r>
          </w:p>
        </w:tc>
        <w:tc>
          <w:tcPr>
            <w:tcW w:type="dxa" w:w="1440"/>
          </w:tcPr>
          <w:p>
            <w:r/>
          </w:p>
        </w:tc>
      </w:tr>
      <w:tr>
        <w:tc>
          <w:tcPr>
            <w:tcW w:type="dxa" w:w="1440"/>
          </w:tcPr>
          <w:p>
            <w:r>
              <w:t>MAT/VEH/RAILVE/WGNBRK</w:t>
            </w:r>
          </w:p>
        </w:tc>
        <w:tc>
          <w:tcPr>
            <w:tcW w:type="dxa" w:w="1440"/>
          </w:tcPr>
          <w:p>
            <w:r>
              <w:t>Matériel</w:t>
            </w:r>
          </w:p>
        </w:tc>
        <w:tc>
          <w:tcPr>
            <w:tcW w:type="dxa" w:w="1440"/>
          </w:tcPr>
          <w:p>
            <w:r>
              <w:t>Véhicule</w:t>
            </w:r>
          </w:p>
        </w:tc>
        <w:tc>
          <w:tcPr>
            <w:tcW w:type="dxa" w:w="1440"/>
          </w:tcPr>
          <w:p>
            <w:r>
              <w:t>Wagon de Frein</w:t>
            </w:r>
          </w:p>
        </w:tc>
        <w:tc>
          <w:tcPr>
            <w:tcW w:type="dxa" w:w="1440"/>
          </w:tcPr>
          <w:p>
            <w:r>
              <w:t xml:space="preserve"> Matériel roulant utilisé pour aider au contrôle d'un train formé, qui, lorsqu'il est utilisé, est doté d'appareils de freinage auxiliaires et manuels.</w:t>
            </w:r>
          </w:p>
        </w:tc>
        <w:tc>
          <w:tcPr>
            <w:tcW w:type="dxa" w:w="1440"/>
          </w:tcPr>
          <w:p>
            <w:r/>
          </w:p>
        </w:tc>
      </w:tr>
      <w:tr>
        <w:tc>
          <w:tcPr>
            <w:tcW w:type="dxa" w:w="1440"/>
          </w:tcPr>
          <w:p>
            <w:r>
              <w:t>MAT/VEH/RAILVE/WGNCAR</w:t>
            </w:r>
          </w:p>
        </w:tc>
        <w:tc>
          <w:tcPr>
            <w:tcW w:type="dxa" w:w="1440"/>
          </w:tcPr>
          <w:p>
            <w:r>
              <w:t>Matériel</w:t>
            </w:r>
          </w:p>
        </w:tc>
        <w:tc>
          <w:tcPr>
            <w:tcW w:type="dxa" w:w="1440"/>
          </w:tcPr>
          <w:p>
            <w:r>
              <w:t>Véhicule</w:t>
            </w:r>
          </w:p>
        </w:tc>
        <w:tc>
          <w:tcPr>
            <w:tcW w:type="dxa" w:w="1440"/>
          </w:tcPr>
          <w:p>
            <w:r>
              <w:t>Wagon de Transport de Voitures</w:t>
            </w:r>
          </w:p>
        </w:tc>
        <w:tc>
          <w:tcPr>
            <w:tcW w:type="dxa" w:w="1440"/>
          </w:tcPr>
          <w:p>
            <w:r>
              <w:t xml:space="preserve"> Matériel roulant spécialement conçu pour transporter des voitures civiles ou militaires par voie ferrée (par exemple EURORAIL).</w:t>
            </w:r>
          </w:p>
        </w:tc>
        <w:tc>
          <w:tcPr>
            <w:tcW w:type="dxa" w:w="1440"/>
          </w:tcPr>
          <w:p>
            <w:r/>
          </w:p>
        </w:tc>
      </w:tr>
      <w:tr>
        <w:tc>
          <w:tcPr>
            <w:tcW w:type="dxa" w:w="1440"/>
          </w:tcPr>
          <w:p>
            <w:r>
              <w:t>MAT/VEH/RAILVE/WGNCRG</w:t>
            </w:r>
          </w:p>
        </w:tc>
        <w:tc>
          <w:tcPr>
            <w:tcW w:type="dxa" w:w="1440"/>
          </w:tcPr>
          <w:p>
            <w:r>
              <w:t>Matériel</w:t>
            </w:r>
          </w:p>
        </w:tc>
        <w:tc>
          <w:tcPr>
            <w:tcW w:type="dxa" w:w="1440"/>
          </w:tcPr>
          <w:p>
            <w:r>
              <w:t>Véhicule</w:t>
            </w:r>
          </w:p>
        </w:tc>
        <w:tc>
          <w:tcPr>
            <w:tcW w:type="dxa" w:w="1440"/>
          </w:tcPr>
          <w:p>
            <w:r>
              <w:t xml:space="preserve">Wagon de Marchandises (à parois) </w:t>
            </w:r>
          </w:p>
        </w:tc>
        <w:tc>
          <w:tcPr>
            <w:tcW w:type="dxa" w:w="1440"/>
          </w:tcPr>
          <w:p>
            <w:r>
              <w:t xml:space="preserve"> Matériel roulant utilisé pour déplacer des équipements ou des marchandises en boîtes ou en palettes, et fermé par des portes fixes coulissantes ou articulées.</w:t>
            </w:r>
          </w:p>
        </w:tc>
        <w:tc>
          <w:tcPr>
            <w:tcW w:type="dxa" w:w="1440"/>
          </w:tcPr>
          <w:p>
            <w:r/>
          </w:p>
        </w:tc>
      </w:tr>
      <w:tr>
        <w:tc>
          <w:tcPr>
            <w:tcW w:type="dxa" w:w="1440"/>
          </w:tcPr>
          <w:p>
            <w:r>
              <w:t>MAT/VEH/RAILVE/WGNCSS</w:t>
            </w:r>
          </w:p>
        </w:tc>
        <w:tc>
          <w:tcPr>
            <w:tcW w:type="dxa" w:w="1440"/>
          </w:tcPr>
          <w:p>
            <w:r>
              <w:t>Matériel</w:t>
            </w:r>
          </w:p>
        </w:tc>
        <w:tc>
          <w:tcPr>
            <w:tcW w:type="dxa" w:w="1440"/>
          </w:tcPr>
          <w:p>
            <w:r>
              <w:t>Véhicule</w:t>
            </w:r>
          </w:p>
        </w:tc>
        <w:tc>
          <w:tcPr>
            <w:tcW w:type="dxa" w:w="1440"/>
          </w:tcPr>
          <w:p>
            <w:r>
              <w:t>Wagon de Marchandises à Parois Coulissantes</w:t>
            </w:r>
          </w:p>
        </w:tc>
        <w:tc>
          <w:tcPr>
            <w:tcW w:type="dxa" w:w="1440"/>
          </w:tcPr>
          <w:p>
            <w:r>
              <w:t xml:space="preserve"> Matériel roulant utilisé pour déplacer des équipements ou des marchandises en boîtes ou en palettes, et fermé par des panneaux latéraux à rideaux coulissants.</w:t>
            </w:r>
          </w:p>
        </w:tc>
        <w:tc>
          <w:tcPr>
            <w:tcW w:type="dxa" w:w="1440"/>
          </w:tcPr>
          <w:p>
            <w:r/>
          </w:p>
        </w:tc>
      </w:tr>
      <w:tr>
        <w:tc>
          <w:tcPr>
            <w:tcW w:type="dxa" w:w="1440"/>
          </w:tcPr>
          <w:p>
            <w:r>
              <w:t>MAT/VEH/RAILVE/WGNCTL</w:t>
            </w:r>
          </w:p>
        </w:tc>
        <w:tc>
          <w:tcPr>
            <w:tcW w:type="dxa" w:w="1440"/>
          </w:tcPr>
          <w:p>
            <w:r>
              <w:t>Matériel</w:t>
            </w:r>
          </w:p>
        </w:tc>
        <w:tc>
          <w:tcPr>
            <w:tcW w:type="dxa" w:w="1440"/>
          </w:tcPr>
          <w:p>
            <w:r>
              <w:t>Véhicule</w:t>
            </w:r>
          </w:p>
        </w:tc>
        <w:tc>
          <w:tcPr>
            <w:tcW w:type="dxa" w:w="1440"/>
          </w:tcPr>
          <w:p>
            <w:r>
              <w:t>Wagon de Bétail</w:t>
            </w:r>
          </w:p>
        </w:tc>
        <w:tc>
          <w:tcPr>
            <w:tcW w:type="dxa" w:w="1440"/>
          </w:tcPr>
          <w:p>
            <w:r>
              <w:t xml:space="preserve"> Matériel roulant utilisé pour déplacer du bétail par voie ferrée.</w:t>
            </w:r>
          </w:p>
        </w:tc>
        <w:tc>
          <w:tcPr>
            <w:tcW w:type="dxa" w:w="1440"/>
          </w:tcPr>
          <w:p>
            <w:r/>
          </w:p>
        </w:tc>
      </w:tr>
      <w:tr>
        <w:tc>
          <w:tcPr>
            <w:tcW w:type="dxa" w:w="1440"/>
          </w:tcPr>
          <w:p>
            <w:r>
              <w:t>MAT/VEH/RAILVE/WGNFLB</w:t>
            </w:r>
          </w:p>
        </w:tc>
        <w:tc>
          <w:tcPr>
            <w:tcW w:type="dxa" w:w="1440"/>
          </w:tcPr>
          <w:p>
            <w:r>
              <w:t>Matériel</w:t>
            </w:r>
          </w:p>
        </w:tc>
        <w:tc>
          <w:tcPr>
            <w:tcW w:type="dxa" w:w="1440"/>
          </w:tcPr>
          <w:p>
            <w:r>
              <w:t>Véhicule</w:t>
            </w:r>
          </w:p>
        </w:tc>
        <w:tc>
          <w:tcPr>
            <w:tcW w:type="dxa" w:w="1440"/>
          </w:tcPr>
          <w:p>
            <w:r>
              <w:t>Wagon à Plateau</w:t>
            </w:r>
          </w:p>
        </w:tc>
        <w:tc>
          <w:tcPr>
            <w:tcW w:type="dxa" w:w="1440"/>
          </w:tcPr>
          <w:p>
            <w:r>
              <w:t xml:space="preserve"> Matériel</w:t>
            </w:r>
          </w:p>
        </w:tc>
        <w:tc>
          <w:tcPr>
            <w:tcW w:type="dxa" w:w="1440"/>
          </w:tcPr>
          <w:p>
            <w:r/>
          </w:p>
        </w:tc>
      </w:tr>
      <w:tr>
        <w:tc>
          <w:tcPr>
            <w:tcW w:type="dxa" w:w="1440"/>
          </w:tcPr>
          <w:p>
            <w:r>
              <w:t>MAT/VEH/RAILVE/WGNFUL</w:t>
            </w:r>
          </w:p>
        </w:tc>
        <w:tc>
          <w:tcPr>
            <w:tcW w:type="dxa" w:w="1440"/>
          </w:tcPr>
          <w:p>
            <w:r>
              <w:t>Matériel</w:t>
            </w:r>
          </w:p>
        </w:tc>
        <w:tc>
          <w:tcPr>
            <w:tcW w:type="dxa" w:w="1440"/>
          </w:tcPr>
          <w:p>
            <w:r>
              <w:t>Véhicule</w:t>
            </w:r>
          </w:p>
        </w:tc>
        <w:tc>
          <w:tcPr>
            <w:tcW w:type="dxa" w:w="1440"/>
          </w:tcPr>
          <w:p>
            <w:r>
              <w:t>Wagon, carburant en vrac</w:t>
            </w:r>
          </w:p>
        </w:tc>
        <w:tc>
          <w:tcPr>
            <w:tcW w:type="dxa" w:w="1440"/>
          </w:tcPr>
          <w:p>
            <w:r>
              <w:t xml:space="preserve"> Matériel roulant utilisé pour transporter du carburant en vrac par voie ferrée. (Également souvent appelé wagons-citernes.)</w:t>
            </w:r>
          </w:p>
        </w:tc>
        <w:tc>
          <w:tcPr>
            <w:tcW w:type="dxa" w:w="1440"/>
          </w:tcPr>
          <w:p>
            <w:r/>
          </w:p>
        </w:tc>
      </w:tr>
      <w:tr>
        <w:tc>
          <w:tcPr>
            <w:tcW w:type="dxa" w:w="1440"/>
          </w:tcPr>
          <w:p>
            <w:r>
              <w:t>MAT/VEH/RAILVE/WGNHPR</w:t>
            </w:r>
          </w:p>
        </w:tc>
        <w:tc>
          <w:tcPr>
            <w:tcW w:type="dxa" w:w="1440"/>
          </w:tcPr>
          <w:p>
            <w:r>
              <w:t>Matériel</w:t>
            </w:r>
          </w:p>
        </w:tc>
        <w:tc>
          <w:tcPr>
            <w:tcW w:type="dxa" w:w="1440"/>
          </w:tcPr>
          <w:p>
            <w:r>
              <w:t>Véhicule</w:t>
            </w:r>
          </w:p>
        </w:tc>
        <w:tc>
          <w:tcPr>
            <w:tcW w:type="dxa" w:w="1440"/>
          </w:tcPr>
          <w:p>
            <w:r>
              <w:t>Wagon, trémie</w:t>
            </w:r>
          </w:p>
        </w:tc>
        <w:tc>
          <w:tcPr>
            <w:tcW w:type="dxa" w:w="1440"/>
          </w:tcPr>
          <w:p>
            <w:r>
              <w:t xml:space="preserve"> Matériel roulant utilisé pour transporter des matériaux en vrac en vrac par voie ferrée et déchargé par gravité à travers des portes inférieures. (Les minéraux ou les denrées alimentaires, par exemple les céréales, sont des marchandises typiques.)</w:t>
            </w:r>
          </w:p>
        </w:tc>
        <w:tc>
          <w:tcPr>
            <w:tcW w:type="dxa" w:w="1440"/>
          </w:tcPr>
          <w:p>
            <w:r/>
          </w:p>
        </w:tc>
      </w:tr>
      <w:tr>
        <w:tc>
          <w:tcPr>
            <w:tcW w:type="dxa" w:w="1440"/>
          </w:tcPr>
          <w:p>
            <w:r>
              <w:t>MAT/VEH/RAILVE/WGNISO</w:t>
            </w:r>
          </w:p>
        </w:tc>
        <w:tc>
          <w:tcPr>
            <w:tcW w:type="dxa" w:w="1440"/>
          </w:tcPr>
          <w:p>
            <w:r>
              <w:t>Matériel</w:t>
            </w:r>
          </w:p>
        </w:tc>
        <w:tc>
          <w:tcPr>
            <w:tcW w:type="dxa" w:w="1440"/>
          </w:tcPr>
          <w:p>
            <w:r>
              <w:t>Véhicule</w:t>
            </w:r>
          </w:p>
        </w:tc>
        <w:tc>
          <w:tcPr>
            <w:tcW w:type="dxa" w:w="1440"/>
          </w:tcPr>
          <w:p>
            <w:r>
              <w:t>Wagon, conteneur(s) ISO</w:t>
            </w:r>
          </w:p>
        </w:tc>
        <w:tc>
          <w:tcPr>
            <w:tcW w:type="dxa" w:w="1440"/>
          </w:tcPr>
          <w:p>
            <w:r>
              <w:t xml:space="preserve"> Matériel roulant utilisé pour déplacer des conteneurs ISO standard, qu'il s'agisse de conteneurs simples ou multiples.</w:t>
            </w:r>
          </w:p>
        </w:tc>
        <w:tc>
          <w:tcPr>
            <w:tcW w:type="dxa" w:w="1440"/>
          </w:tcPr>
          <w:p>
            <w:r/>
          </w:p>
        </w:tc>
      </w:tr>
      <w:tr>
        <w:tc>
          <w:tcPr>
            <w:tcW w:type="dxa" w:w="1440"/>
          </w:tcPr>
          <w:p>
            <w:r>
              <w:t>MAT/VEH/RAILVE/WGNLQD</w:t>
            </w:r>
          </w:p>
        </w:tc>
        <w:tc>
          <w:tcPr>
            <w:tcW w:type="dxa" w:w="1440"/>
          </w:tcPr>
          <w:p>
            <w:r>
              <w:t>Matériel</w:t>
            </w:r>
          </w:p>
        </w:tc>
        <w:tc>
          <w:tcPr>
            <w:tcW w:type="dxa" w:w="1440"/>
          </w:tcPr>
          <w:p>
            <w:r>
              <w:t>Véhicule</w:t>
            </w:r>
          </w:p>
        </w:tc>
        <w:tc>
          <w:tcPr>
            <w:tcW w:type="dxa" w:w="1440"/>
          </w:tcPr>
          <w:p>
            <w:r>
              <w:t>Wagon, liquide</w:t>
            </w:r>
          </w:p>
        </w:tc>
        <w:tc>
          <w:tcPr>
            <w:tcW w:type="dxa" w:w="1440"/>
          </w:tcPr>
          <w:p>
            <w:r>
              <w:t xml:space="preserve"> Matériel roulant utilisé pour transporter des liquides en vrac par voie ferrée.</w:t>
            </w:r>
          </w:p>
        </w:tc>
        <w:tc>
          <w:tcPr>
            <w:tcW w:type="dxa" w:w="1440"/>
          </w:tcPr>
          <w:p>
            <w:r/>
          </w:p>
        </w:tc>
      </w:tr>
      <w:tr>
        <w:tc>
          <w:tcPr>
            <w:tcW w:type="dxa" w:w="1440"/>
          </w:tcPr>
          <w:p>
            <w:r>
              <w:t>MAT/VEH/RAILVE/WGNMNR</w:t>
            </w:r>
          </w:p>
        </w:tc>
        <w:tc>
          <w:tcPr>
            <w:tcW w:type="dxa" w:w="1440"/>
          </w:tcPr>
          <w:p>
            <w:r>
              <w:t>Matériel</w:t>
            </w:r>
          </w:p>
        </w:tc>
        <w:tc>
          <w:tcPr>
            <w:tcW w:type="dxa" w:w="1440"/>
          </w:tcPr>
          <w:p>
            <w:r>
              <w:t>Véhicule</w:t>
            </w:r>
          </w:p>
        </w:tc>
        <w:tc>
          <w:tcPr>
            <w:tcW w:type="dxa" w:w="1440"/>
          </w:tcPr>
          <w:p>
            <w:r>
              <w:t>Wagon, minéral</w:t>
            </w:r>
          </w:p>
        </w:tc>
        <w:tc>
          <w:tcPr>
            <w:tcW w:type="dxa" w:w="1440"/>
          </w:tcPr>
          <w:p>
            <w:r>
              <w:t xml:space="preserve"> Matériel roulant utilisé pour transporter des minéraux en vrac par voie ferrée avec des installations de déchargement des deux côtés.</w:t>
            </w:r>
          </w:p>
        </w:tc>
        <w:tc>
          <w:tcPr>
            <w:tcW w:type="dxa" w:w="1440"/>
          </w:tcPr>
          <w:p>
            <w:r/>
          </w:p>
        </w:tc>
      </w:tr>
      <w:tr>
        <w:tc>
          <w:tcPr>
            <w:tcW w:type="dxa" w:w="1440"/>
          </w:tcPr>
          <w:p>
            <w:r>
              <w:t>MAT/VEH/RAILVE/WGNOPC</w:t>
            </w:r>
          </w:p>
        </w:tc>
        <w:tc>
          <w:tcPr>
            <w:tcW w:type="dxa" w:w="1440"/>
          </w:tcPr>
          <w:p>
            <w:r>
              <w:t>Matériel</w:t>
            </w:r>
          </w:p>
        </w:tc>
        <w:tc>
          <w:tcPr>
            <w:tcW w:type="dxa" w:w="1440"/>
          </w:tcPr>
          <w:p>
            <w:r>
              <w:t>Véhicule</w:t>
            </w:r>
          </w:p>
        </w:tc>
        <w:tc>
          <w:tcPr>
            <w:tcW w:type="dxa" w:w="1440"/>
          </w:tcPr>
          <w:p>
            <w:r>
              <w:t>Wagon, conteneur ouvert</w:t>
            </w:r>
          </w:p>
        </w:tc>
        <w:tc>
          <w:tcPr>
            <w:tcW w:type="dxa" w:w="1440"/>
          </w:tcPr>
          <w:p>
            <w:r>
              <w:t xml:space="preserve"> Matériel roulant utilisé pour déplacer des articles en vrac par voie ferrée.</w:t>
            </w:r>
          </w:p>
        </w:tc>
        <w:tc>
          <w:tcPr>
            <w:tcW w:type="dxa" w:w="1440"/>
          </w:tcPr>
          <w:p>
            <w:r/>
          </w:p>
        </w:tc>
      </w:tr>
      <w:tr>
        <w:tc>
          <w:tcPr>
            <w:tcW w:type="dxa" w:w="1440"/>
          </w:tcPr>
          <w:p>
            <w:r>
              <w:t>MAT/VEH/RAILVE/WGNPAS</w:t>
            </w:r>
          </w:p>
        </w:tc>
        <w:tc>
          <w:tcPr>
            <w:tcW w:type="dxa" w:w="1440"/>
          </w:tcPr>
          <w:p>
            <w:r>
              <w:t>Matériel</w:t>
            </w:r>
          </w:p>
        </w:tc>
        <w:tc>
          <w:tcPr>
            <w:tcW w:type="dxa" w:w="1440"/>
          </w:tcPr>
          <w:p>
            <w:r>
              <w:t>Véhicule</w:t>
            </w:r>
          </w:p>
        </w:tc>
        <w:tc>
          <w:tcPr>
            <w:tcW w:type="dxa" w:w="1440"/>
          </w:tcPr>
          <w:p>
            <w:r>
              <w:t>Wagon, voyageurs</w:t>
            </w:r>
          </w:p>
        </w:tc>
        <w:tc>
          <w:tcPr>
            <w:tcW w:type="dxa" w:w="1440"/>
          </w:tcPr>
          <w:p>
            <w:r>
              <w:t xml:space="preserve"> Matériel roulant utilisé pour le transport de voyageurs.</w:t>
            </w:r>
          </w:p>
        </w:tc>
        <w:tc>
          <w:tcPr>
            <w:tcW w:type="dxa" w:w="1440"/>
          </w:tcPr>
          <w:p>
            <w:r/>
          </w:p>
        </w:tc>
      </w:tr>
      <w:tr>
        <w:tc>
          <w:tcPr>
            <w:tcW w:type="dxa" w:w="1440"/>
          </w:tcPr>
          <w:p>
            <w:r>
              <w:t>MAT/VEH/RAILVE/WGNRFG</w:t>
            </w:r>
          </w:p>
        </w:tc>
        <w:tc>
          <w:tcPr>
            <w:tcW w:type="dxa" w:w="1440"/>
          </w:tcPr>
          <w:p>
            <w:r>
              <w:t>Matériel</w:t>
            </w:r>
          </w:p>
        </w:tc>
        <w:tc>
          <w:tcPr>
            <w:tcW w:type="dxa" w:w="1440"/>
          </w:tcPr>
          <w:p>
            <w:r>
              <w:t>Véhicule</w:t>
            </w:r>
          </w:p>
        </w:tc>
        <w:tc>
          <w:tcPr>
            <w:tcW w:type="dxa" w:w="1440"/>
          </w:tcPr>
          <w:p>
            <w:r>
              <w:t>Wagon, réfrigéré</w:t>
            </w:r>
          </w:p>
        </w:tc>
        <w:tc>
          <w:tcPr>
            <w:tcW w:type="dxa" w:w="1440"/>
          </w:tcPr>
          <w:p>
            <w:r>
              <w:t xml:space="preserve"> Matériel roulant utilisé pour transporter des cargaisons réfrigérées par voie ferrée.</w:t>
            </w:r>
          </w:p>
        </w:tc>
        <w:tc>
          <w:tcPr>
            <w:tcW w:type="dxa" w:w="1440"/>
          </w:tcPr>
          <w:p>
            <w:r/>
          </w:p>
        </w:tc>
      </w:tr>
      <w:tr>
        <w:tc>
          <w:tcPr>
            <w:tcW w:type="dxa" w:w="1440"/>
          </w:tcPr>
          <w:p>
            <w:r>
              <w:t>MAT/VEH/RAILVE/WGNRPR</w:t>
            </w:r>
          </w:p>
        </w:tc>
        <w:tc>
          <w:tcPr>
            <w:tcW w:type="dxa" w:w="1440"/>
          </w:tcPr>
          <w:p>
            <w:r>
              <w:t>Matériel</w:t>
            </w:r>
          </w:p>
        </w:tc>
        <w:tc>
          <w:tcPr>
            <w:tcW w:type="dxa" w:w="1440"/>
          </w:tcPr>
          <w:p>
            <w:r>
              <w:t>Véhicule</w:t>
            </w:r>
          </w:p>
        </w:tc>
        <w:tc>
          <w:tcPr>
            <w:tcW w:type="dxa" w:w="1440"/>
          </w:tcPr>
          <w:p>
            <w:r>
              <w:t>Wagon, réparation et entretien de voies ferrées</w:t>
            </w:r>
          </w:p>
        </w:tc>
        <w:tc>
          <w:tcPr>
            <w:tcW w:type="dxa" w:w="1440"/>
          </w:tcPr>
          <w:p>
            <w:r>
              <w:t xml:space="preserve"> Matériel roulant utilisé pour réparer (remplacer les voies ferrées) ou entretenir la voie ferrée et le lit de la voie.</w:t>
            </w:r>
          </w:p>
        </w:tc>
        <w:tc>
          <w:tcPr>
            <w:tcW w:type="dxa" w:w="1440"/>
          </w:tcPr>
          <w:p>
            <w:r/>
          </w:p>
        </w:tc>
      </w:tr>
      <w:tr>
        <w:tc>
          <w:tcPr>
            <w:tcW w:type="dxa" w:w="1440"/>
          </w:tcPr>
          <w:p>
            <w:r>
              <w:t>MAT/VEH/RAILVE/WGNSPP</w:t>
            </w:r>
          </w:p>
        </w:tc>
        <w:tc>
          <w:tcPr>
            <w:tcW w:type="dxa" w:w="1440"/>
          </w:tcPr>
          <w:p>
            <w:r>
              <w:t>Matériel</w:t>
            </w:r>
          </w:p>
        </w:tc>
        <w:tc>
          <w:tcPr>
            <w:tcW w:type="dxa" w:w="1440"/>
          </w:tcPr>
          <w:p>
            <w:r>
              <w:t>Véhicule</w:t>
            </w:r>
          </w:p>
        </w:tc>
        <w:tc>
          <w:tcPr>
            <w:tcW w:type="dxa" w:w="1440"/>
          </w:tcPr>
          <w:p>
            <w:r>
              <w:t>Wagon, à usage spécial</w:t>
            </w:r>
          </w:p>
        </w:tc>
        <w:tc>
          <w:tcPr>
            <w:tcW w:type="dxa" w:w="1440"/>
          </w:tcPr>
          <w:p>
            <w:r>
              <w:t xml:space="preserve"> Matériel roulant utilisé pour déplacer des charges spécialisées ou surdimensionnées par voie ferrée, par exemple des MBT, d'autres charges surdimensionnées.</w:t>
            </w:r>
          </w:p>
        </w:tc>
        <w:tc>
          <w:tcPr>
            <w:tcW w:type="dxa" w:w="1440"/>
          </w:tcPr>
          <w:p>
            <w:r/>
          </w:p>
        </w:tc>
      </w:tr>
      <w:tr>
        <w:tc>
          <w:tcPr>
            <w:tcW w:type="dxa" w:w="1440"/>
          </w:tcPr>
          <w:p>
            <w:r>
              <w:t>MAT/VEH/RAILVE/WGNWAT</w:t>
            </w:r>
          </w:p>
        </w:tc>
        <w:tc>
          <w:tcPr>
            <w:tcW w:type="dxa" w:w="1440"/>
          </w:tcPr>
          <w:p>
            <w:r>
              <w:t>Matériel</w:t>
            </w:r>
          </w:p>
        </w:tc>
        <w:tc>
          <w:tcPr>
            <w:tcW w:type="dxa" w:w="1440"/>
          </w:tcPr>
          <w:p>
            <w:r>
              <w:t>Véhicule</w:t>
            </w:r>
          </w:p>
        </w:tc>
        <w:tc>
          <w:tcPr>
            <w:tcW w:type="dxa" w:w="1440"/>
          </w:tcPr>
          <w:p>
            <w:r>
              <w:t>Wagon, eau potable</w:t>
            </w:r>
          </w:p>
        </w:tc>
        <w:tc>
          <w:tcPr>
            <w:tcW w:type="dxa" w:w="1440"/>
          </w:tcPr>
          <w:p>
            <w:r>
              <w:t xml:space="preserve"> Matériel roulant utilisé pour transporter de l'eau potable par voie ferrée.</w:t>
            </w:r>
          </w:p>
        </w:tc>
        <w:tc>
          <w:tcPr>
            <w:tcW w:type="dxa" w:w="1440"/>
          </w:tcPr>
          <w:p>
            <w:r/>
          </w:p>
        </w:tc>
      </w:tr>
      <w:tr>
        <w:tc>
          <w:tcPr>
            <w:tcW w:type="dxa" w:w="1440"/>
          </w:tcPr>
          <w:p>
            <w:r>
              <w:t>MAT/VEH/RAILVE/WGNWFL</w:t>
            </w:r>
          </w:p>
        </w:tc>
        <w:tc>
          <w:tcPr>
            <w:tcW w:type="dxa" w:w="1440"/>
          </w:tcPr>
          <w:p>
            <w:r>
              <w:t>Matériel</w:t>
            </w:r>
          </w:p>
        </w:tc>
        <w:tc>
          <w:tcPr>
            <w:tcW w:type="dxa" w:w="1440"/>
          </w:tcPr>
          <w:p>
            <w:r>
              <w:t>Véhicule</w:t>
            </w:r>
          </w:p>
        </w:tc>
        <w:tc>
          <w:tcPr>
            <w:tcW w:type="dxa" w:w="1440"/>
          </w:tcPr>
          <w:p>
            <w:r>
              <w:t>Wagon, warflat</w:t>
            </w:r>
          </w:p>
        </w:tc>
        <w:tc>
          <w:tcPr>
            <w:tcW w:type="dxa" w:w="1440"/>
          </w:tcPr>
          <w:p>
            <w:r>
              <w:t xml:space="preserve"> Matériel roulant utilisé pour transporter des charges militaires spécifiques, par exemple des AIFV (Warrior britannique).</w:t>
            </w:r>
          </w:p>
        </w:tc>
        <w:tc>
          <w:tcPr>
            <w:tcW w:type="dxa" w:w="1440"/>
          </w:tcPr>
          <w:p>
            <w:r/>
          </w:p>
        </w:tc>
      </w:tr>
      <w:tr>
        <w:tc>
          <w:tcPr>
            <w:tcW w:type="dxa" w:w="1440"/>
          </w:tcPr>
          <w:p>
            <w:r>
              <w:t>MAT/VEH/ROADVE/AMBUL</w:t>
            </w:r>
          </w:p>
        </w:tc>
        <w:tc>
          <w:tcPr>
            <w:tcW w:type="dxa" w:w="1440"/>
          </w:tcPr>
          <w:p>
            <w:r>
              <w:t>Matériel</w:t>
            </w:r>
          </w:p>
        </w:tc>
        <w:tc>
          <w:tcPr>
            <w:tcW w:type="dxa" w:w="1440"/>
          </w:tcPr>
          <w:p>
            <w:r>
              <w:t>Véhicule</w:t>
            </w:r>
          </w:p>
        </w:tc>
        <w:tc>
          <w:tcPr>
            <w:tcW w:type="dxa" w:w="1440"/>
          </w:tcPr>
          <w:p>
            <w:r>
              <w:t>Ambulance</w:t>
            </w:r>
          </w:p>
        </w:tc>
        <w:tc>
          <w:tcPr>
            <w:tcW w:type="dxa" w:w="1440"/>
          </w:tcPr>
          <w:p>
            <w:r>
              <w:t xml:space="preserve"> Un véhicule pour le transport de personnes malades, blessées, incapacitées ou blessées.</w:t>
            </w:r>
          </w:p>
        </w:tc>
        <w:tc>
          <w:tcPr>
            <w:tcW w:type="dxa" w:w="1440"/>
          </w:tcPr>
          <w:p>
            <w:r/>
          </w:p>
        </w:tc>
      </w:tr>
      <w:tr>
        <w:tc>
          <w:tcPr>
            <w:tcW w:type="dxa" w:w="1440"/>
          </w:tcPr>
          <w:p>
            <w:r>
              <w:t>MAT/VEH/ROADVE/AUTOMO</w:t>
            </w:r>
          </w:p>
        </w:tc>
        <w:tc>
          <w:tcPr>
            <w:tcW w:type="dxa" w:w="1440"/>
          </w:tcPr>
          <w:p>
            <w:r>
              <w:t>Matériel</w:t>
            </w:r>
          </w:p>
        </w:tc>
        <w:tc>
          <w:tcPr>
            <w:tcW w:type="dxa" w:w="1440"/>
          </w:tcPr>
          <w:p>
            <w:r>
              <w:t>Véhicule</w:t>
            </w:r>
          </w:p>
        </w:tc>
        <w:tc>
          <w:tcPr>
            <w:tcW w:type="dxa" w:w="1440"/>
          </w:tcPr>
          <w:p>
            <w:r>
              <w:t>Automobile</w:t>
            </w:r>
          </w:p>
        </w:tc>
        <w:tc>
          <w:tcPr>
            <w:tcW w:type="dxa" w:w="1440"/>
          </w:tcPr>
          <w:p>
            <w:r>
              <w:t xml:space="preserve"> Un véhicule de passagers automoteur.</w:t>
            </w:r>
          </w:p>
        </w:tc>
        <w:tc>
          <w:tcPr>
            <w:tcW w:type="dxa" w:w="1440"/>
          </w:tcPr>
          <w:p>
            <w:r/>
          </w:p>
        </w:tc>
      </w:tr>
      <w:tr>
        <w:tc>
          <w:tcPr>
            <w:tcW w:type="dxa" w:w="1440"/>
          </w:tcPr>
          <w:p>
            <w:r>
              <w:t>MAT/VEH/ROADVE/BICYCL</w:t>
            </w:r>
          </w:p>
        </w:tc>
        <w:tc>
          <w:tcPr>
            <w:tcW w:type="dxa" w:w="1440"/>
          </w:tcPr>
          <w:p>
            <w:r>
              <w:t>Matériel</w:t>
            </w:r>
          </w:p>
        </w:tc>
        <w:tc>
          <w:tcPr>
            <w:tcW w:type="dxa" w:w="1440"/>
          </w:tcPr>
          <w:p>
            <w:r>
              <w:t>Véhicule</w:t>
            </w:r>
          </w:p>
        </w:tc>
        <w:tc>
          <w:tcPr>
            <w:tcW w:type="dxa" w:w="1440"/>
          </w:tcPr>
          <w:p>
            <w:r>
              <w:t>Bicyclette</w:t>
            </w:r>
          </w:p>
        </w:tc>
        <w:tc>
          <w:tcPr>
            <w:tcW w:type="dxa" w:w="1440"/>
          </w:tcPr>
          <w:p>
            <w:r>
              <w:t xml:space="preserve"> Un véhicule à deux roues maintenu dans un cadre l'une derrière l'autre, propulsé par des pédales et dirigé avec un guidon fixé à la roue avant.</w:t>
            </w:r>
          </w:p>
        </w:tc>
        <w:tc>
          <w:tcPr>
            <w:tcW w:type="dxa" w:w="1440"/>
          </w:tcPr>
          <w:p>
            <w:r/>
          </w:p>
        </w:tc>
      </w:tr>
      <w:tr>
        <w:tc>
          <w:tcPr>
            <w:tcW w:type="dxa" w:w="1440"/>
          </w:tcPr>
          <w:p>
            <w:r>
              <w:t>MAT/VEH/ROADVE/BUS</w:t>
            </w:r>
          </w:p>
        </w:tc>
        <w:tc>
          <w:tcPr>
            <w:tcW w:type="dxa" w:w="1440"/>
          </w:tcPr>
          <w:p>
            <w:r>
              <w:t>Matériel</w:t>
            </w:r>
          </w:p>
        </w:tc>
        <w:tc>
          <w:tcPr>
            <w:tcW w:type="dxa" w:w="1440"/>
          </w:tcPr>
          <w:p>
            <w:r>
              <w:t>Véhicule</w:t>
            </w:r>
          </w:p>
        </w:tc>
        <w:tc>
          <w:tcPr>
            <w:tcW w:type="dxa" w:w="1440"/>
          </w:tcPr>
          <w:p>
            <w:r>
              <w:t>Autobus</w:t>
            </w:r>
          </w:p>
        </w:tc>
        <w:tc>
          <w:tcPr>
            <w:tcW w:type="dxa" w:w="1440"/>
          </w:tcPr>
          <w:p>
            <w:r>
              <w:t xml:space="preserve"> Un grand véhicule routier de transport de passagers.</w:t>
            </w:r>
          </w:p>
        </w:tc>
        <w:tc>
          <w:tcPr>
            <w:tcW w:type="dxa" w:w="1440"/>
          </w:tcPr>
          <w:p>
            <w:r/>
          </w:p>
        </w:tc>
      </w:tr>
      <w:tr>
        <w:tc>
          <w:tcPr>
            <w:tcW w:type="dxa" w:w="1440"/>
          </w:tcPr>
          <w:p>
            <w:r>
              <w:t>MAT/VEH/ROADVE/CCTRCK</w:t>
            </w:r>
          </w:p>
        </w:tc>
        <w:tc>
          <w:tcPr>
            <w:tcW w:type="dxa" w:w="1440"/>
          </w:tcPr>
          <w:p>
            <w:r>
              <w:t>Matériel</w:t>
            </w:r>
          </w:p>
        </w:tc>
        <w:tc>
          <w:tcPr>
            <w:tcW w:type="dxa" w:w="1440"/>
          </w:tcPr>
          <w:p>
            <w:r>
              <w:t>Véhicule</w:t>
            </w:r>
          </w:p>
        </w:tc>
        <w:tc>
          <w:tcPr>
            <w:tcW w:type="dxa" w:w="1440"/>
          </w:tcPr>
          <w:p>
            <w:r>
              <w:t>Camion tout-terrain</w:t>
            </w:r>
          </w:p>
        </w:tc>
        <w:tc>
          <w:tcPr>
            <w:tcW w:type="dxa" w:w="1440"/>
          </w:tcPr>
          <w:p>
            <w:r>
              <w:t xml:space="preserve"> Un véhicule automobile utilisé pour transporter des charges sur de longues distances.</w:t>
            </w:r>
          </w:p>
        </w:tc>
        <w:tc>
          <w:tcPr>
            <w:tcW w:type="dxa" w:w="1440"/>
          </w:tcPr>
          <w:p>
            <w:r/>
          </w:p>
        </w:tc>
      </w:tr>
      <w:tr>
        <w:tc>
          <w:tcPr>
            <w:tcW w:type="dxa" w:w="1440"/>
          </w:tcPr>
          <w:p>
            <w:r>
              <w:t>MAT/VEH/ROADVE/CRANE</w:t>
            </w:r>
          </w:p>
        </w:tc>
        <w:tc>
          <w:tcPr>
            <w:tcW w:type="dxa" w:w="1440"/>
          </w:tcPr>
          <w:p>
            <w:r>
              <w:t>Matériel</w:t>
            </w:r>
          </w:p>
        </w:tc>
        <w:tc>
          <w:tcPr>
            <w:tcW w:type="dxa" w:w="1440"/>
          </w:tcPr>
          <w:p>
            <w:r>
              <w:t>Véhicule</w:t>
            </w:r>
          </w:p>
        </w:tc>
        <w:tc>
          <w:tcPr>
            <w:tcW w:type="dxa" w:w="1440"/>
          </w:tcPr>
          <w:p>
            <w:r>
              <w:t>Grue</w:t>
            </w:r>
          </w:p>
        </w:tc>
        <w:tc>
          <w:tcPr>
            <w:tcW w:type="dxa" w:w="1440"/>
          </w:tcPr>
          <w:p>
            <w:r>
              <w:t xml:space="preserve"> Dispositif de levage mécanique.</w:t>
            </w:r>
          </w:p>
        </w:tc>
        <w:tc>
          <w:tcPr>
            <w:tcW w:type="dxa" w:w="1440"/>
          </w:tcPr>
          <w:p>
            <w:r/>
          </w:p>
        </w:tc>
      </w:tr>
      <w:tr>
        <w:tc>
          <w:tcPr>
            <w:tcW w:type="dxa" w:w="1440"/>
          </w:tcPr>
          <w:p>
            <w:r>
              <w:t>MAT/VEH/ROADVE/FRFGTN</w:t>
            </w:r>
          </w:p>
        </w:tc>
        <w:tc>
          <w:tcPr>
            <w:tcW w:type="dxa" w:w="1440"/>
          </w:tcPr>
          <w:p>
            <w:r>
              <w:t>Matériel</w:t>
            </w:r>
          </w:p>
        </w:tc>
        <w:tc>
          <w:tcPr>
            <w:tcW w:type="dxa" w:w="1440"/>
          </w:tcPr>
          <w:p>
            <w:r>
              <w:t>Véhicule</w:t>
            </w:r>
          </w:p>
        </w:tc>
        <w:tc>
          <w:tcPr>
            <w:tcW w:type="dxa" w:w="1440"/>
          </w:tcPr>
          <w:p>
            <w:r>
              <w:t>Lutte contre l'incendie</w:t>
            </w:r>
          </w:p>
        </w:tc>
        <w:tc>
          <w:tcPr>
            <w:tcW w:type="dxa" w:w="1440"/>
          </w:tcPr>
          <w:p>
            <w:r>
              <w:t xml:space="preserve"> Un véhicule conçu pour transporter des pompiers et leur équipement sur les lieux d'urgence.</w:t>
            </w:r>
          </w:p>
        </w:tc>
        <w:tc>
          <w:tcPr>
            <w:tcW w:type="dxa" w:w="1440"/>
          </w:tcPr>
          <w:p>
            <w:r/>
          </w:p>
        </w:tc>
      </w:tr>
      <w:tr>
        <w:tc>
          <w:tcPr>
            <w:tcW w:type="dxa" w:w="1440"/>
          </w:tcPr>
          <w:p>
            <w:r>
              <w:t>MAT/VEH/ROADVE/HETVEH</w:t>
            </w:r>
          </w:p>
        </w:tc>
        <w:tc>
          <w:tcPr>
            <w:tcW w:type="dxa" w:w="1440"/>
          </w:tcPr>
          <w:p>
            <w:r>
              <w:t>Matériel</w:t>
            </w:r>
          </w:p>
        </w:tc>
        <w:tc>
          <w:tcPr>
            <w:tcW w:type="dxa" w:w="1440"/>
          </w:tcPr>
          <w:p>
            <w:r>
              <w:t>Véhicule</w:t>
            </w:r>
          </w:p>
        </w:tc>
        <w:tc>
          <w:tcPr>
            <w:tcW w:type="dxa" w:w="1440"/>
          </w:tcPr>
          <w:p>
            <w:r>
              <w:t>Transport d'équipement lourd</w:t>
            </w:r>
          </w:p>
        </w:tc>
        <w:tc>
          <w:tcPr>
            <w:tcW w:type="dxa" w:w="1440"/>
          </w:tcPr>
          <w:p>
            <w:r>
              <w:t xml:space="preserve"> Un véhicule conçu pour transporter des articles encombrants ou lourds.</w:t>
            </w:r>
          </w:p>
        </w:tc>
        <w:tc>
          <w:tcPr>
            <w:tcW w:type="dxa" w:w="1440"/>
          </w:tcPr>
          <w:p>
            <w:r/>
          </w:p>
        </w:tc>
      </w:tr>
      <w:tr>
        <w:tc>
          <w:tcPr>
            <w:tcW w:type="dxa" w:w="1440"/>
          </w:tcPr>
          <w:p>
            <w:r>
              <w:t>MAT/VEH/ROADVE/MAINT</w:t>
            </w:r>
          </w:p>
        </w:tc>
        <w:tc>
          <w:tcPr>
            <w:tcW w:type="dxa" w:w="1440"/>
          </w:tcPr>
          <w:p>
            <w:r>
              <w:t>Matériel</w:t>
            </w:r>
          </w:p>
        </w:tc>
        <w:tc>
          <w:tcPr>
            <w:tcW w:type="dxa" w:w="1440"/>
          </w:tcPr>
          <w:p>
            <w:r>
              <w:t>Véhicule</w:t>
            </w:r>
          </w:p>
        </w:tc>
        <w:tc>
          <w:tcPr>
            <w:tcW w:type="dxa" w:w="1440"/>
          </w:tcPr>
          <w:p>
            <w:r>
              <w:t>Entretien</w:t>
            </w:r>
          </w:p>
        </w:tc>
        <w:tc>
          <w:tcPr>
            <w:tcW w:type="dxa" w:w="1440"/>
          </w:tcPr>
          <w:p>
            <w:r>
              <w:t xml:space="preserve"> Un véhicule dont la fonction principale est de fournir des installations de soutien matériel.</w:t>
            </w:r>
          </w:p>
        </w:tc>
        <w:tc>
          <w:tcPr>
            <w:tcW w:type="dxa" w:w="1440"/>
          </w:tcPr>
          <w:p>
            <w:r/>
          </w:p>
        </w:tc>
      </w:tr>
      <w:tr>
        <w:tc>
          <w:tcPr>
            <w:tcW w:type="dxa" w:w="1440"/>
          </w:tcPr>
          <w:p>
            <w:r>
              <w:t>MAT/VEH/ROADVE/MHVEH</w:t>
            </w:r>
          </w:p>
        </w:tc>
        <w:tc>
          <w:tcPr>
            <w:tcW w:type="dxa" w:w="1440"/>
          </w:tcPr>
          <w:p>
            <w:r>
              <w:t>Matériel</w:t>
            </w:r>
          </w:p>
        </w:tc>
        <w:tc>
          <w:tcPr>
            <w:tcW w:type="dxa" w:w="1440"/>
          </w:tcPr>
          <w:p>
            <w:r>
              <w:t>Véhicule</w:t>
            </w:r>
          </w:p>
        </w:tc>
        <w:tc>
          <w:tcPr>
            <w:tcW w:type="dxa" w:w="1440"/>
          </w:tcPr>
          <w:p>
            <w:r>
              <w:t>Manutention de matériel</w:t>
            </w:r>
          </w:p>
        </w:tc>
        <w:tc>
          <w:tcPr>
            <w:tcW w:type="dxa" w:w="1440"/>
          </w:tcPr>
          <w:p>
            <w:r>
              <w:t xml:space="preserve"> Un véhicule dont la fonction principale est de fournir des installations de manutention de matériel.</w:t>
            </w:r>
          </w:p>
        </w:tc>
        <w:tc>
          <w:tcPr>
            <w:tcW w:type="dxa" w:w="1440"/>
          </w:tcPr>
          <w:p>
            <w:r/>
          </w:p>
        </w:tc>
      </w:tr>
      <w:tr>
        <w:tc>
          <w:tcPr>
            <w:tcW w:type="dxa" w:w="1440"/>
          </w:tcPr>
          <w:p>
            <w:r>
              <w:t>MAT/VEH/ROADVE/MILUV</w:t>
            </w:r>
          </w:p>
        </w:tc>
        <w:tc>
          <w:tcPr>
            <w:tcW w:type="dxa" w:w="1440"/>
          </w:tcPr>
          <w:p>
            <w:r>
              <w:t>Matériel</w:t>
            </w:r>
          </w:p>
        </w:tc>
        <w:tc>
          <w:tcPr>
            <w:tcW w:type="dxa" w:w="1440"/>
          </w:tcPr>
          <w:p>
            <w:r>
              <w:t>Véhicule</w:t>
            </w:r>
          </w:p>
        </w:tc>
        <w:tc>
          <w:tcPr>
            <w:tcW w:type="dxa" w:w="1440"/>
          </w:tcPr>
          <w:p>
            <w:r>
              <w:t>Utilitaire militaire</w:t>
            </w:r>
          </w:p>
        </w:tc>
        <w:tc>
          <w:tcPr>
            <w:tcW w:type="dxa" w:w="1440"/>
          </w:tcPr>
          <w:p>
            <w:r>
              <w:t xml:space="preserve"> Un petit véhicule militaire robuste à quatre roues motrices.</w:t>
            </w:r>
          </w:p>
        </w:tc>
        <w:tc>
          <w:tcPr>
            <w:tcW w:type="dxa" w:w="1440"/>
          </w:tcPr>
          <w:p>
            <w:r/>
          </w:p>
        </w:tc>
      </w:tr>
      <w:tr>
        <w:tc>
          <w:tcPr>
            <w:tcW w:type="dxa" w:w="1440"/>
          </w:tcPr>
          <w:p>
            <w:r>
              <w:t>MAT/VEH/ROADVE/MOTCYC</w:t>
            </w:r>
          </w:p>
        </w:tc>
        <w:tc>
          <w:tcPr>
            <w:tcW w:type="dxa" w:w="1440"/>
          </w:tcPr>
          <w:p>
            <w:r>
              <w:t>Matériel</w:t>
            </w:r>
          </w:p>
        </w:tc>
        <w:tc>
          <w:tcPr>
            <w:tcW w:type="dxa" w:w="1440"/>
          </w:tcPr>
          <w:p>
            <w:r>
              <w:t>Véhicule</w:t>
            </w:r>
          </w:p>
        </w:tc>
        <w:tc>
          <w:tcPr>
            <w:tcW w:type="dxa" w:w="1440"/>
          </w:tcPr>
          <w:p>
            <w:r>
              <w:t>Motocyclette</w:t>
            </w:r>
          </w:p>
        </w:tc>
        <w:tc>
          <w:tcPr>
            <w:tcW w:type="dxa" w:w="1440"/>
          </w:tcPr>
          <w:p>
            <w:r>
              <w:t xml:space="preserve"> Un véhicule à deux roues en tandem, automoteur et parfois équipé d'une side-car avec une troisième roue.</w:t>
            </w:r>
          </w:p>
        </w:tc>
        <w:tc>
          <w:tcPr>
            <w:tcW w:type="dxa" w:w="1440"/>
          </w:tcPr>
          <w:p>
            <w:r/>
          </w:p>
        </w:tc>
      </w:tr>
      <w:tr>
        <w:tc>
          <w:tcPr>
            <w:tcW w:type="dxa" w:w="1440"/>
          </w:tcPr>
          <w:p>
            <w:r>
              <w:t>MAT/VEH/ROADVE/POD</w:t>
            </w:r>
          </w:p>
        </w:tc>
        <w:tc>
          <w:tcPr>
            <w:tcW w:type="dxa" w:w="1440"/>
          </w:tcPr>
          <w:p>
            <w:r>
              <w:t>Matériel</w:t>
            </w:r>
          </w:p>
        </w:tc>
        <w:tc>
          <w:tcPr>
            <w:tcW w:type="dxa" w:w="1440"/>
          </w:tcPr>
          <w:p>
            <w:r>
              <w:t>Véhicule</w:t>
            </w:r>
          </w:p>
        </w:tc>
        <w:tc>
          <w:tcPr>
            <w:tcW w:type="dxa" w:w="1440"/>
          </w:tcPr>
          <w:p>
            <w:r>
              <w:t>Unité portable</w:t>
            </w:r>
          </w:p>
        </w:tc>
        <w:tc>
          <w:tcPr>
            <w:tcW w:type="dxa" w:w="1440"/>
          </w:tcPr>
          <w:p>
            <w:r>
              <w:t xml:space="preserve"> Terme utilisé pour décrire un conteneur portable fournissant un équipement ou des installations spécialisés, ou fournissant un logement pour le personnel.</w:t>
            </w:r>
          </w:p>
        </w:tc>
        <w:tc>
          <w:tcPr>
            <w:tcW w:type="dxa" w:w="1440"/>
          </w:tcPr>
          <w:p>
            <w:r/>
          </w:p>
        </w:tc>
      </w:tr>
      <w:tr>
        <w:tc>
          <w:tcPr>
            <w:tcW w:type="dxa" w:w="1440"/>
          </w:tcPr>
          <w:p>
            <w:r>
              <w:t>MAT/VEH/ROADVE/POLICE</w:t>
            </w:r>
          </w:p>
        </w:tc>
        <w:tc>
          <w:tcPr>
            <w:tcW w:type="dxa" w:w="1440"/>
          </w:tcPr>
          <w:p>
            <w:r>
              <w:t>Matériel</w:t>
            </w:r>
          </w:p>
        </w:tc>
        <w:tc>
          <w:tcPr>
            <w:tcW w:type="dxa" w:w="1440"/>
          </w:tcPr>
          <w:p>
            <w:r>
              <w:t>Véhicule</w:t>
            </w:r>
          </w:p>
        </w:tc>
        <w:tc>
          <w:tcPr>
            <w:tcW w:type="dxa" w:w="1440"/>
          </w:tcPr>
          <w:p>
            <w:r>
              <w:t>Véhicule de police</w:t>
            </w:r>
          </w:p>
        </w:tc>
        <w:tc>
          <w:tcPr>
            <w:tcW w:type="dxa" w:w="1440"/>
          </w:tcPr>
          <w:p>
            <w:r>
              <w:t xml:space="preserve"> Terme utilisé pour décrire un véhicule destiné à transporter des ressources et de l'équipement de police.</w:t>
            </w:r>
          </w:p>
        </w:tc>
        <w:tc>
          <w:tcPr>
            <w:tcW w:type="dxa" w:w="1440"/>
          </w:tcPr>
          <w:p>
            <w:r/>
          </w:p>
        </w:tc>
      </w:tr>
      <w:tr>
        <w:tc>
          <w:tcPr>
            <w:tcW w:type="dxa" w:w="1440"/>
          </w:tcPr>
          <w:p>
            <w:r>
              <w:t>MAT/VEH/ROADVE/SEMI</w:t>
            </w:r>
          </w:p>
        </w:tc>
        <w:tc>
          <w:tcPr>
            <w:tcW w:type="dxa" w:w="1440"/>
          </w:tcPr>
          <w:p>
            <w:r>
              <w:t>Matériel</w:t>
            </w:r>
          </w:p>
        </w:tc>
        <w:tc>
          <w:tcPr>
            <w:tcW w:type="dxa" w:w="1440"/>
          </w:tcPr>
          <w:p>
            <w:r>
              <w:t>Véhicule</w:t>
            </w:r>
          </w:p>
        </w:tc>
        <w:tc>
          <w:tcPr>
            <w:tcW w:type="dxa" w:w="1440"/>
          </w:tcPr>
          <w:p>
            <w:r>
              <w:t>Semi-remorque</w:t>
            </w:r>
          </w:p>
        </w:tc>
        <w:tc>
          <w:tcPr>
            <w:tcW w:type="dxa" w:w="1440"/>
          </w:tcPr>
          <w:p>
            <w:r>
              <w:t xml:space="preserve"> Une remorque routière qui a un système de roues à l'arrière seulement et qui est couplée à un tracteur approprié pour former un camion articulé.</w:t>
            </w:r>
          </w:p>
        </w:tc>
        <w:tc>
          <w:tcPr>
            <w:tcW w:type="dxa" w:w="1440"/>
          </w:tcPr>
          <w:p>
            <w:r/>
          </w:p>
        </w:tc>
      </w:tr>
      <w:tr>
        <w:tc>
          <w:tcPr>
            <w:tcW w:type="dxa" w:w="1440"/>
          </w:tcPr>
          <w:p>
            <w:r>
              <w:t>MAT/VEH/ROADVE/TRACTR</w:t>
            </w:r>
          </w:p>
        </w:tc>
        <w:tc>
          <w:tcPr>
            <w:tcW w:type="dxa" w:w="1440"/>
          </w:tcPr>
          <w:p>
            <w:r>
              <w:t>Matériel</w:t>
            </w:r>
          </w:p>
        </w:tc>
        <w:tc>
          <w:tcPr>
            <w:tcW w:type="dxa" w:w="1440"/>
          </w:tcPr>
          <w:p>
            <w:r>
              <w:t>Véhicule</w:t>
            </w:r>
          </w:p>
        </w:tc>
        <w:tc>
          <w:tcPr>
            <w:tcW w:type="dxa" w:w="1440"/>
          </w:tcPr>
          <w:p>
            <w:r>
              <w:t>Tracteur</w:t>
            </w:r>
          </w:p>
        </w:tc>
        <w:tc>
          <w:tcPr>
            <w:tcW w:type="dxa" w:w="1440"/>
          </w:tcPr>
          <w:p>
            <w:r>
              <w:t xml:space="preserve"> Un véhicule motorisé qui tire ou entraîne des machines.</w:t>
            </w:r>
          </w:p>
        </w:tc>
        <w:tc>
          <w:tcPr>
            <w:tcW w:type="dxa" w:w="1440"/>
          </w:tcPr>
          <w:p>
            <w:r/>
          </w:p>
        </w:tc>
      </w:tr>
      <w:tr>
        <w:tc>
          <w:tcPr>
            <w:tcW w:type="dxa" w:w="1440"/>
          </w:tcPr>
          <w:p>
            <w:r>
              <w:t>MAT/VEH/ROADVE/TRAILR</w:t>
            </w:r>
          </w:p>
        </w:tc>
        <w:tc>
          <w:tcPr>
            <w:tcW w:type="dxa" w:w="1440"/>
          </w:tcPr>
          <w:p>
            <w:r>
              <w:t>Matériel</w:t>
            </w:r>
          </w:p>
        </w:tc>
        <w:tc>
          <w:tcPr>
            <w:tcW w:type="dxa" w:w="1440"/>
          </w:tcPr>
          <w:p>
            <w:r>
              <w:t>Véhicule</w:t>
            </w:r>
          </w:p>
        </w:tc>
        <w:tc>
          <w:tcPr>
            <w:tcW w:type="dxa" w:w="1440"/>
          </w:tcPr>
          <w:p>
            <w:r>
              <w:t>Remorque</w:t>
            </w:r>
          </w:p>
        </w:tc>
        <w:tc>
          <w:tcPr>
            <w:tcW w:type="dxa" w:w="1440"/>
          </w:tcPr>
          <w:p>
            <w:r>
              <w:t xml:space="preserve"> Un véhicule conçu pour être remorqué par un autre véhicule. Les remorques spécifiques de lutte contre l'incendie sont détaillées dans une section spécifique (cf. Matériel/Véhicule/Véhicules routiers/Types de remorques de lutte contre l'incendie).</w:t>
            </w:r>
          </w:p>
        </w:tc>
        <w:tc>
          <w:tcPr>
            <w:tcW w:type="dxa" w:w="1440"/>
          </w:tcPr>
          <w:p>
            <w:r/>
          </w:p>
        </w:tc>
      </w:tr>
      <w:tr>
        <w:tc>
          <w:tcPr>
            <w:tcW w:type="dxa" w:w="1440"/>
          </w:tcPr>
          <w:p>
            <w:r>
              <w:t>MAT/VEH/ROADVE/TRLBUS</w:t>
            </w:r>
          </w:p>
        </w:tc>
        <w:tc>
          <w:tcPr>
            <w:tcW w:type="dxa" w:w="1440"/>
          </w:tcPr>
          <w:p>
            <w:r>
              <w:t>Matériel</w:t>
            </w:r>
          </w:p>
        </w:tc>
        <w:tc>
          <w:tcPr>
            <w:tcW w:type="dxa" w:w="1440"/>
          </w:tcPr>
          <w:p>
            <w:r>
              <w:t>Véhicule</w:t>
            </w:r>
          </w:p>
        </w:tc>
        <w:tc>
          <w:tcPr>
            <w:tcW w:type="dxa" w:w="1440"/>
          </w:tcPr>
          <w:p>
            <w:r>
              <w:t>Trolleybus</w:t>
            </w:r>
          </w:p>
        </w:tc>
        <w:tc>
          <w:tcPr>
            <w:tcW w:type="dxa" w:w="1440"/>
          </w:tcPr>
          <w:p>
            <w:r>
              <w:t xml:space="preserve"> Un bus alimenté par l'électricité obtenue à partir d'un câble aérien au moyen d'une roue trolley.</w:t>
            </w:r>
          </w:p>
        </w:tc>
        <w:tc>
          <w:tcPr>
            <w:tcW w:type="dxa" w:w="1440"/>
          </w:tcPr>
          <w:p>
            <w:r/>
          </w:p>
        </w:tc>
      </w:tr>
      <w:tr>
        <w:tc>
          <w:tcPr>
            <w:tcW w:type="dxa" w:w="1440"/>
          </w:tcPr>
          <w:p>
            <w:r>
              <w:t>MAT/VEH/ROADVE/TRUCK</w:t>
            </w:r>
          </w:p>
        </w:tc>
        <w:tc>
          <w:tcPr>
            <w:tcW w:type="dxa" w:w="1440"/>
          </w:tcPr>
          <w:p>
            <w:r>
              <w:t>Matériel</w:t>
            </w:r>
          </w:p>
        </w:tc>
        <w:tc>
          <w:tcPr>
            <w:tcW w:type="dxa" w:w="1440"/>
          </w:tcPr>
          <w:p>
            <w:r>
              <w:t>Véhicule</w:t>
            </w:r>
          </w:p>
        </w:tc>
        <w:tc>
          <w:tcPr>
            <w:tcW w:type="dxa" w:w="1440"/>
          </w:tcPr>
          <w:p>
            <w:r>
              <w:t>Camion</w:t>
            </w:r>
          </w:p>
        </w:tc>
        <w:tc>
          <w:tcPr>
            <w:tcW w:type="dxa" w:w="1440"/>
          </w:tcPr>
          <w:p>
            <w:r>
              <w:t xml:space="preserve"> Un véhicule automobile utilisé pour le transport de marchandises.</w:t>
            </w:r>
          </w:p>
        </w:tc>
        <w:tc>
          <w:tcPr>
            <w:tcW w:type="dxa" w:w="1440"/>
          </w:tcPr>
          <w:p>
            <w:r/>
          </w:p>
        </w:tc>
      </w:tr>
      <w:tr>
        <w:tc>
          <w:tcPr>
            <w:tcW w:type="dxa" w:w="1440"/>
          </w:tcPr>
          <w:p>
            <w:r>
              <w:t>MAT/VEH/ROADVE/FRFGTN/AERIAL</w:t>
            </w:r>
          </w:p>
        </w:tc>
        <w:tc>
          <w:tcPr>
            <w:tcW w:type="dxa" w:w="1440"/>
          </w:tcPr>
          <w:p>
            <w:r>
              <w:t>Matériel</w:t>
            </w:r>
          </w:p>
        </w:tc>
        <w:tc>
          <w:tcPr>
            <w:tcW w:type="dxa" w:w="1440"/>
          </w:tcPr>
          <w:p>
            <w:r>
              <w:t>Véhicule</w:t>
            </w:r>
          </w:p>
        </w:tc>
        <w:tc>
          <w:tcPr>
            <w:tcW w:type="dxa" w:w="1440"/>
          </w:tcPr>
          <w:p>
            <w:r>
              <w:t>Appareils aériens</w:t>
            </w:r>
          </w:p>
        </w:tc>
        <w:tc>
          <w:tcPr>
            <w:tcW w:type="dxa" w:w="1440"/>
          </w:tcPr>
          <w:p>
            <w:r>
              <w:t xml:space="preserve"> Cette catégorie comprend les échelles et les plates-formes.</w:t>
            </w:r>
          </w:p>
        </w:tc>
        <w:tc>
          <w:tcPr>
            <w:tcW w:type="dxa" w:w="1440"/>
          </w:tcPr>
          <w:p>
            <w:r/>
          </w:p>
        </w:tc>
      </w:tr>
      <w:tr>
        <w:tc>
          <w:tcPr>
            <w:tcW w:type="dxa" w:w="1440"/>
          </w:tcPr>
          <w:p>
            <w:r>
              <w:t>MAT/VEH/ROADVE/FRFGTN/BREATH</w:t>
            </w:r>
          </w:p>
        </w:tc>
        <w:tc>
          <w:tcPr>
            <w:tcW w:type="dxa" w:w="1440"/>
          </w:tcPr>
          <w:p>
            <w:r>
              <w:t>Matériel</w:t>
            </w:r>
          </w:p>
        </w:tc>
        <w:tc>
          <w:tcPr>
            <w:tcW w:type="dxa" w:w="1440"/>
          </w:tcPr>
          <w:p>
            <w:r>
              <w:t>Véhicule</w:t>
            </w:r>
          </w:p>
        </w:tc>
        <w:tc>
          <w:tcPr>
            <w:tcW w:type="dxa" w:w="1440"/>
          </w:tcPr>
          <w:p>
            <w:r>
              <w:t>Support pour appareils respiratoires</w:t>
            </w:r>
          </w:p>
        </w:tc>
        <w:tc>
          <w:tcPr>
            <w:tcW w:type="dxa" w:w="1440"/>
          </w:tcPr>
          <w:p>
            <w:r>
              <w:t xml:space="preserve"> Véhicules équipés de supports pour appareils respiratoires.</w:t>
            </w:r>
          </w:p>
        </w:tc>
        <w:tc>
          <w:tcPr>
            <w:tcW w:type="dxa" w:w="1440"/>
          </w:tcPr>
          <w:p>
            <w:r/>
          </w:p>
        </w:tc>
      </w:tr>
      <w:tr>
        <w:tc>
          <w:tcPr>
            <w:tcW w:type="dxa" w:w="1440"/>
          </w:tcPr>
          <w:p>
            <w:r>
              <w:t>MAT/VEH/ROADVE/FRFGTN/C3</w:t>
            </w:r>
          </w:p>
        </w:tc>
        <w:tc>
          <w:tcPr>
            <w:tcW w:type="dxa" w:w="1440"/>
          </w:tcPr>
          <w:p>
            <w:r>
              <w:t>Matériel</w:t>
            </w:r>
          </w:p>
        </w:tc>
        <w:tc>
          <w:tcPr>
            <w:tcW w:type="dxa" w:w="1440"/>
          </w:tcPr>
          <w:p>
            <w:r>
              <w:t>Véhicule</w:t>
            </w:r>
          </w:p>
        </w:tc>
        <w:tc>
          <w:tcPr>
            <w:tcW w:type="dxa" w:w="1440"/>
          </w:tcPr>
          <w:p>
            <w:r>
              <w:t>Commande, contrôle et communications</w:t>
            </w:r>
          </w:p>
        </w:tc>
        <w:tc>
          <w:tcPr>
            <w:tcW w:type="dxa" w:w="1440"/>
          </w:tcPr>
          <w:p>
            <w:r>
              <w:t xml:space="preserve"> Véhicules spécifiquement équipés pour la commande, le contrôle et les communications.</w:t>
            </w:r>
          </w:p>
        </w:tc>
        <w:tc>
          <w:tcPr>
            <w:tcW w:type="dxa" w:w="1440"/>
          </w:tcPr>
          <w:p>
            <w:r/>
          </w:p>
        </w:tc>
      </w:tr>
      <w:tr>
        <w:tc>
          <w:tcPr>
            <w:tcW w:type="dxa" w:w="1440"/>
          </w:tcPr>
          <w:p>
            <w:r>
              <w:t>MAT/VEH/ROADVE/FRFGTN/FRF</w:t>
            </w:r>
          </w:p>
        </w:tc>
        <w:tc>
          <w:tcPr>
            <w:tcW w:type="dxa" w:w="1440"/>
          </w:tcPr>
          <w:p>
            <w:r>
              <w:t>Matériel</w:t>
            </w:r>
          </w:p>
        </w:tc>
        <w:tc>
          <w:tcPr>
            <w:tcW w:type="dxa" w:w="1440"/>
          </w:tcPr>
          <w:p>
            <w:r>
              <w:t>Véhicule</w:t>
            </w:r>
          </w:p>
        </w:tc>
        <w:tc>
          <w:tcPr>
            <w:tcW w:type="dxa" w:w="1440"/>
          </w:tcPr>
          <w:p>
            <w:r>
              <w:t>Véhicule de lutte contre l'incendie</w:t>
            </w:r>
          </w:p>
        </w:tc>
        <w:tc>
          <w:tcPr>
            <w:tcW w:type="dxa" w:w="1440"/>
          </w:tcPr>
          <w:p>
            <w:r>
              <w:t xml:space="preserve"> Véhicule ou remorque spécifiquement équipé pour éteindre les incendies. Les capacités de ce véhicule sont détaillées dans l'élément RESSOURCE/TYPE/CAPACITÉ (sur route/hors route, capacité de la pompe, capacité du réservoir, effectif de l'équipage, camion ou remorque).</w:t>
            </w:r>
          </w:p>
        </w:tc>
        <w:tc>
          <w:tcPr>
            <w:tcW w:type="dxa" w:w="1440"/>
          </w:tcPr>
          <w:p>
            <w:r/>
          </w:p>
        </w:tc>
      </w:tr>
      <w:tr>
        <w:tc>
          <w:tcPr>
            <w:tcW w:type="dxa" w:w="1440"/>
          </w:tcPr>
          <w:p>
            <w:r>
              <w:t>MAT/VEH/ROADVE/FRFGTN/HAZMAT</w:t>
            </w:r>
          </w:p>
        </w:tc>
        <w:tc>
          <w:tcPr>
            <w:tcW w:type="dxa" w:w="1440"/>
          </w:tcPr>
          <w:p>
            <w:r>
              <w:t>Matériel</w:t>
            </w:r>
          </w:p>
        </w:tc>
        <w:tc>
          <w:tcPr>
            <w:tcW w:type="dxa" w:w="1440"/>
          </w:tcPr>
          <w:p>
            <w:r>
              <w:t>Véhicule</w:t>
            </w:r>
          </w:p>
        </w:tc>
        <w:tc>
          <w:tcPr>
            <w:tcW w:type="dxa" w:w="1440"/>
          </w:tcPr>
          <w:p>
            <w:r>
              <w:t>Hazmat et CBRN</w:t>
            </w:r>
          </w:p>
        </w:tc>
        <w:tc>
          <w:tcPr>
            <w:tcW w:type="dxa" w:w="1440"/>
          </w:tcPr>
          <w:p>
            <w:r>
              <w:t xml:space="preserve"> Véhicules spécifiquement équipés pour la gestion de matières dangereuses.</w:t>
            </w:r>
          </w:p>
        </w:tc>
        <w:tc>
          <w:tcPr>
            <w:tcW w:type="dxa" w:w="1440"/>
          </w:tcPr>
          <w:p>
            <w:r/>
          </w:p>
        </w:tc>
      </w:tr>
      <w:tr>
        <w:tc>
          <w:tcPr>
            <w:tcW w:type="dxa" w:w="1440"/>
          </w:tcPr>
          <w:p>
            <w:r>
              <w:t>MAT/VEH/ROADVE/FRFGTN/OTHR</w:t>
            </w:r>
          </w:p>
        </w:tc>
        <w:tc>
          <w:tcPr>
            <w:tcW w:type="dxa" w:w="1440"/>
          </w:tcPr>
          <w:p>
            <w:r>
              <w:t>Matériel</w:t>
            </w:r>
          </w:p>
        </w:tc>
        <w:tc>
          <w:tcPr>
            <w:tcW w:type="dxa" w:w="1440"/>
          </w:tcPr>
          <w:p>
            <w:r>
              <w:t>Véhicule</w:t>
            </w:r>
          </w:p>
        </w:tc>
        <w:tc>
          <w:tcPr>
            <w:tcW w:type="dxa" w:w="1440"/>
          </w:tcPr>
          <w:p>
            <w:r>
              <w:t>Autres types de véhicules de lutte contre l'incendie</w:t>
            </w:r>
          </w:p>
        </w:tc>
        <w:tc>
          <w:tcPr>
            <w:tcW w:type="dxa" w:w="1440"/>
          </w:tcPr>
          <w:p>
            <w:r>
              <w:t xml:space="preserve"> Par exemple : véhicules aéroportuaires, véhicules d'enquête, logistique.</w:t>
            </w:r>
          </w:p>
        </w:tc>
        <w:tc>
          <w:tcPr>
            <w:tcW w:type="dxa" w:w="1440"/>
          </w:tcPr>
          <w:p>
            <w:r/>
          </w:p>
        </w:tc>
      </w:tr>
      <w:tr>
        <w:tc>
          <w:tcPr>
            <w:tcW w:type="dxa" w:w="1440"/>
          </w:tcPr>
          <w:p>
            <w:r>
              <w:t>MAT/VEH/ROADVE/FRFGTN/PERCAR</w:t>
            </w:r>
          </w:p>
        </w:tc>
        <w:tc>
          <w:tcPr>
            <w:tcW w:type="dxa" w:w="1440"/>
          </w:tcPr>
          <w:p>
            <w:r>
              <w:t>Matériel</w:t>
            </w:r>
          </w:p>
        </w:tc>
        <w:tc>
          <w:tcPr>
            <w:tcW w:type="dxa" w:w="1440"/>
          </w:tcPr>
          <w:p>
            <w:r>
              <w:t>Véhicule</w:t>
            </w:r>
          </w:p>
        </w:tc>
        <w:tc>
          <w:tcPr>
            <w:tcW w:type="dxa" w:w="1440"/>
          </w:tcPr>
          <w:p>
            <w:r>
              <w:t>Transport de personnel</w:t>
            </w:r>
          </w:p>
        </w:tc>
        <w:tc>
          <w:tcPr>
            <w:tcW w:type="dxa" w:w="1440"/>
          </w:tcPr>
          <w:p>
            <w:r>
              <w:t xml:space="preserve"> Véhicules dont la fonction principale est de transporter du personnel.</w:t>
            </w:r>
          </w:p>
        </w:tc>
        <w:tc>
          <w:tcPr>
            <w:tcW w:type="dxa" w:w="1440"/>
          </w:tcPr>
          <w:p>
            <w:r/>
          </w:p>
        </w:tc>
      </w:tr>
      <w:tr>
        <w:tc>
          <w:tcPr>
            <w:tcW w:type="dxa" w:w="1440"/>
          </w:tcPr>
          <w:p>
            <w:r>
              <w:t>MAT/VEH/ROADVE/FRFGTN/PUMP</w:t>
            </w:r>
          </w:p>
        </w:tc>
        <w:tc>
          <w:tcPr>
            <w:tcW w:type="dxa" w:w="1440"/>
          </w:tcPr>
          <w:p>
            <w:r>
              <w:t>Matériel</w:t>
            </w:r>
          </w:p>
        </w:tc>
        <w:tc>
          <w:tcPr>
            <w:tcW w:type="dxa" w:w="1440"/>
          </w:tcPr>
          <w:p>
            <w:r>
              <w:t>Véhicule</w:t>
            </w:r>
          </w:p>
        </w:tc>
        <w:tc>
          <w:tcPr>
            <w:tcW w:type="dxa" w:w="1440"/>
          </w:tcPr>
          <w:p>
            <w:r>
              <w:t>Véhicule de pompage</w:t>
            </w:r>
          </w:p>
        </w:tc>
        <w:tc>
          <w:tcPr>
            <w:tcW w:type="dxa" w:w="1440"/>
          </w:tcPr>
          <w:p>
            <w:r>
              <w:t xml:space="preserve"> Véhicule pour le pompage de grandes quantités de liquides, non destiné à l'extinction.</w:t>
            </w:r>
          </w:p>
        </w:tc>
        <w:tc>
          <w:tcPr>
            <w:tcW w:type="dxa" w:w="1440"/>
          </w:tcPr>
          <w:p>
            <w:r/>
          </w:p>
        </w:tc>
      </w:tr>
      <w:tr>
        <w:tc>
          <w:tcPr>
            <w:tcW w:type="dxa" w:w="1440"/>
          </w:tcPr>
          <w:p>
            <w:r>
              <w:t>MAT/VEH/ROADVE/FRFGTN/RSC</w:t>
            </w:r>
          </w:p>
        </w:tc>
        <w:tc>
          <w:tcPr>
            <w:tcW w:type="dxa" w:w="1440"/>
          </w:tcPr>
          <w:p>
            <w:r>
              <w:t>Matériel</w:t>
            </w:r>
          </w:p>
        </w:tc>
        <w:tc>
          <w:tcPr>
            <w:tcW w:type="dxa" w:w="1440"/>
          </w:tcPr>
          <w:p>
            <w:r>
              <w:t>Véhicule</w:t>
            </w:r>
          </w:p>
        </w:tc>
        <w:tc>
          <w:tcPr>
            <w:tcW w:type="dxa" w:w="1440"/>
          </w:tcPr>
          <w:p>
            <w:r>
              <w:t>Secours</w:t>
            </w:r>
          </w:p>
        </w:tc>
        <w:tc>
          <w:tcPr>
            <w:tcW w:type="dxa" w:w="1440"/>
          </w:tcPr>
          <w:p>
            <w:r>
              <w:t xml:space="preserve"> Véhicules utilisés pour sauver des vies ou prévenir les blessures.</w:t>
            </w:r>
          </w:p>
        </w:tc>
        <w:tc>
          <w:tcPr>
            <w:tcW w:type="dxa" w:w="1440"/>
          </w:tcPr>
          <w:p>
            <w:r/>
          </w:p>
        </w:tc>
      </w:tr>
      <w:tr>
        <w:tc>
          <w:tcPr>
            <w:tcW w:type="dxa" w:w="1440"/>
          </w:tcPr>
          <w:p>
            <w:r>
              <w:t>MAT/VEH/ROADVE/POLICE/COMLIA</w:t>
            </w:r>
          </w:p>
        </w:tc>
        <w:tc>
          <w:tcPr>
            <w:tcW w:type="dxa" w:w="1440"/>
          </w:tcPr>
          <w:p>
            <w:r>
              <w:t>Matériel</w:t>
            </w:r>
          </w:p>
        </w:tc>
        <w:tc>
          <w:tcPr>
            <w:tcW w:type="dxa" w:w="1440"/>
          </w:tcPr>
          <w:p>
            <w:r>
              <w:t>Véhicule</w:t>
            </w:r>
          </w:p>
        </w:tc>
        <w:tc>
          <w:tcPr>
            <w:tcW w:type="dxa" w:w="1440"/>
          </w:tcPr>
          <w:p>
            <w:r>
              <w:t>Véhicule de liaison communautaire</w:t>
            </w:r>
          </w:p>
        </w:tc>
        <w:tc>
          <w:tcPr>
            <w:tcW w:type="dxa" w:w="1440"/>
          </w:tcPr>
          <w:p>
            <w:r>
              <w:t xml:space="preserve"> Une voiture de production standard, visiblement marquée, mais sans dispositifs d'alarme visuels et sonores.</w:t>
            </w:r>
          </w:p>
        </w:tc>
        <w:tc>
          <w:tcPr>
            <w:tcW w:type="dxa" w:w="1440"/>
          </w:tcPr>
          <w:p>
            <w:r/>
          </w:p>
        </w:tc>
      </w:tr>
      <w:tr>
        <w:tc>
          <w:tcPr>
            <w:tcW w:type="dxa" w:w="1440"/>
          </w:tcPr>
          <w:p>
            <w:r>
              <w:t>MAT/VEH/ROADVE/POLICE/DOGUNT</w:t>
            </w:r>
          </w:p>
        </w:tc>
        <w:tc>
          <w:tcPr>
            <w:tcW w:type="dxa" w:w="1440"/>
          </w:tcPr>
          <w:p>
            <w:r>
              <w:t>Matériel</w:t>
            </w:r>
          </w:p>
        </w:tc>
        <w:tc>
          <w:tcPr>
            <w:tcW w:type="dxa" w:w="1440"/>
          </w:tcPr>
          <w:p>
            <w:r>
              <w:t>Véhicule</w:t>
            </w:r>
          </w:p>
        </w:tc>
        <w:tc>
          <w:tcPr>
            <w:tcW w:type="dxa" w:w="1440"/>
          </w:tcPr>
          <w:p>
            <w:r>
              <w:t>Véhicule pour unité canine</w:t>
            </w:r>
          </w:p>
        </w:tc>
        <w:tc>
          <w:tcPr>
            <w:tcW w:type="dxa" w:w="1440"/>
          </w:tcPr>
          <w:p>
            <w:r>
              <w:t xml:space="preserve"> Utilisé pour transporter des chiens de police vers et depuis les incidents ou les missions.</w:t>
            </w:r>
          </w:p>
        </w:tc>
        <w:tc>
          <w:tcPr>
            <w:tcW w:type="dxa" w:w="1440"/>
          </w:tcPr>
          <w:p>
            <w:r/>
          </w:p>
        </w:tc>
      </w:tr>
      <w:tr>
        <w:tc>
          <w:tcPr>
            <w:tcW w:type="dxa" w:w="1440"/>
          </w:tcPr>
          <w:p>
            <w:r>
              <w:t>MAT/VEH/ROADVE/POLICE/GENPUR</w:t>
            </w:r>
          </w:p>
        </w:tc>
        <w:tc>
          <w:tcPr>
            <w:tcW w:type="dxa" w:w="1440"/>
          </w:tcPr>
          <w:p>
            <w:r>
              <w:t>Matériel</w:t>
            </w:r>
          </w:p>
        </w:tc>
        <w:tc>
          <w:tcPr>
            <w:tcW w:type="dxa" w:w="1440"/>
          </w:tcPr>
          <w:p>
            <w:r>
              <w:t>Véhicule</w:t>
            </w:r>
          </w:p>
        </w:tc>
        <w:tc>
          <w:tcPr>
            <w:tcW w:type="dxa" w:w="1440"/>
          </w:tcPr>
          <w:p>
            <w:r>
              <w:t>Véhicule de gestion du trafic routier</w:t>
            </w:r>
          </w:p>
        </w:tc>
        <w:tc>
          <w:tcPr>
            <w:tcW w:type="dxa" w:w="1440"/>
          </w:tcPr>
          <w:p>
            <w:r>
              <w:t xml:space="preserve"> Une voiture marquée avec 2 membres d'équipage en uniforme. Équipée de panneaux de signalisation de base pour la gestion du trafic routier.</w:t>
            </w:r>
          </w:p>
        </w:tc>
        <w:tc>
          <w:tcPr>
            <w:tcW w:type="dxa" w:w="1440"/>
          </w:tcPr>
          <w:p>
            <w:r/>
          </w:p>
        </w:tc>
      </w:tr>
      <w:tr>
        <w:tc>
          <w:tcPr>
            <w:tcW w:type="dxa" w:w="1440"/>
          </w:tcPr>
          <w:p>
            <w:r>
              <w:t>MAT/VEH/ROADVE/POLICE/HAZMAT</w:t>
            </w:r>
          </w:p>
        </w:tc>
        <w:tc>
          <w:tcPr>
            <w:tcW w:type="dxa" w:w="1440"/>
          </w:tcPr>
          <w:p>
            <w:r>
              <w:t>Matériel</w:t>
            </w:r>
          </w:p>
        </w:tc>
        <w:tc>
          <w:tcPr>
            <w:tcW w:type="dxa" w:w="1440"/>
          </w:tcPr>
          <w:p>
            <w:r>
              <w:t>Véhicule</w:t>
            </w:r>
          </w:p>
        </w:tc>
        <w:tc>
          <w:tcPr>
            <w:tcW w:type="dxa" w:w="1440"/>
          </w:tcPr>
          <w:p>
            <w:r>
              <w:t>Véhicule de gestion de matières dangereuses</w:t>
            </w:r>
          </w:p>
        </w:tc>
        <w:tc>
          <w:tcPr>
            <w:tcW w:type="dxa" w:w="1440"/>
          </w:tcPr>
          <w:p>
            <w:r>
              <w:t xml:space="preserve"> Une voiture de haute performance marquée avec 2 membres d'équipage et équipée de panneaux de signalisation pour la gestion du trafic routier. L'un des membres d'équipage sera formé pour conseiller sur la gestion des déversements ou des émissions de matières dangereuses, par exemple des produits chimiques.</w:t>
            </w:r>
          </w:p>
        </w:tc>
        <w:tc>
          <w:tcPr>
            <w:tcW w:type="dxa" w:w="1440"/>
          </w:tcPr>
          <w:p>
            <w:r/>
          </w:p>
        </w:tc>
      </w:tr>
      <w:tr>
        <w:tc>
          <w:tcPr>
            <w:tcW w:type="dxa" w:w="1440"/>
          </w:tcPr>
          <w:p>
            <w:r>
              <w:t>MAT/VEH/ROADVE/POLICE/MBIKE</w:t>
            </w:r>
          </w:p>
        </w:tc>
        <w:tc>
          <w:tcPr>
            <w:tcW w:type="dxa" w:w="1440"/>
          </w:tcPr>
          <w:p>
            <w:r>
              <w:t>Matériel</w:t>
            </w:r>
          </w:p>
        </w:tc>
        <w:tc>
          <w:tcPr>
            <w:tcW w:type="dxa" w:w="1440"/>
          </w:tcPr>
          <w:p>
            <w:r>
              <w:t>Véhicule</w:t>
            </w:r>
          </w:p>
        </w:tc>
        <w:tc>
          <w:tcPr>
            <w:tcW w:type="dxa" w:w="1440"/>
          </w:tcPr>
          <w:p>
            <w:r>
              <w:t>Moto de police</w:t>
            </w:r>
          </w:p>
        </w:tc>
        <w:tc>
          <w:tcPr>
            <w:tcW w:type="dxa" w:w="1440"/>
          </w:tcPr>
          <w:p>
            <w:r>
              <w:t xml:space="preserve"> Utilisée pour faire respecter les lois sur la circulation et escorter des véhicules.</w:t>
            </w:r>
          </w:p>
        </w:tc>
        <w:tc>
          <w:tcPr>
            <w:tcW w:type="dxa" w:w="1440"/>
          </w:tcPr>
          <w:p>
            <w:r/>
          </w:p>
        </w:tc>
      </w:tr>
      <w:tr>
        <w:tc>
          <w:tcPr>
            <w:tcW w:type="dxa" w:w="1440"/>
          </w:tcPr>
          <w:p>
            <w:r>
              <w:t>MAT/VEH/ROADVE/POLICE/PATROL</w:t>
            </w:r>
          </w:p>
        </w:tc>
        <w:tc>
          <w:tcPr>
            <w:tcW w:type="dxa" w:w="1440"/>
          </w:tcPr>
          <w:p>
            <w:r>
              <w:t>Matériel</w:t>
            </w:r>
          </w:p>
        </w:tc>
        <w:tc>
          <w:tcPr>
            <w:tcW w:type="dxa" w:w="1440"/>
          </w:tcPr>
          <w:p>
            <w:r>
              <w:t>Véhicule</w:t>
            </w:r>
          </w:p>
        </w:tc>
        <w:tc>
          <w:tcPr>
            <w:tcW w:type="dxa" w:w="1440"/>
          </w:tcPr>
          <w:p>
            <w:r>
              <w:t>Voiture de patrouille</w:t>
            </w:r>
          </w:p>
        </w:tc>
        <w:tc>
          <w:tcPr>
            <w:tcW w:type="dxa" w:w="1440"/>
          </w:tcPr>
          <w:p>
            <w:r>
              <w:t xml:space="preserve"> Transporte les policiers ordinaires entre leurs missions (prise de déclarations, visite de témoins, etc.), sera très probablement équipée de signaux lumineux et sonores.</w:t>
            </w:r>
          </w:p>
        </w:tc>
        <w:tc>
          <w:tcPr>
            <w:tcW w:type="dxa" w:w="1440"/>
          </w:tcPr>
          <w:p>
            <w:r/>
          </w:p>
        </w:tc>
      </w:tr>
      <w:tr>
        <w:tc>
          <w:tcPr>
            <w:tcW w:type="dxa" w:w="1440"/>
          </w:tcPr>
          <w:p>
            <w:r>
              <w:t>MAT/VEH/ROADVE/POLICE/RSPONSE</w:t>
            </w:r>
          </w:p>
        </w:tc>
        <w:tc>
          <w:tcPr>
            <w:tcW w:type="dxa" w:w="1440"/>
          </w:tcPr>
          <w:p>
            <w:r>
              <w:t>Matériel</w:t>
            </w:r>
          </w:p>
        </w:tc>
        <w:tc>
          <w:tcPr>
            <w:tcW w:type="dxa" w:w="1440"/>
          </w:tcPr>
          <w:p>
            <w:r>
              <w:t>Véhicule</w:t>
            </w:r>
          </w:p>
        </w:tc>
        <w:tc>
          <w:tcPr>
            <w:tcW w:type="dxa" w:w="1440"/>
          </w:tcPr>
          <w:p>
            <w:r>
              <w:t>Voiture d'intervention</w:t>
            </w:r>
          </w:p>
        </w:tc>
        <w:tc>
          <w:tcPr>
            <w:tcW w:type="dxa" w:w="1440"/>
          </w:tcPr>
          <w:p>
            <w:r>
              <w:t xml:space="preserve"> Presque exclusivement utilisée pour répondre aux incidents d'urgence, conçue pour se déplacer rapidement et peut transporter un équipement spécialisé.</w:t>
            </w:r>
          </w:p>
        </w:tc>
        <w:tc>
          <w:tcPr>
            <w:tcW w:type="dxa" w:w="1440"/>
          </w:tcPr>
          <w:p>
            <w:r/>
          </w:p>
        </w:tc>
      </w:tr>
      <w:tr>
        <w:tc>
          <w:tcPr>
            <w:tcW w:type="dxa" w:w="1440"/>
          </w:tcPr>
          <w:p>
            <w:r>
              <w:t>MAT/VEH/ROADVE/POLICE/TRAFFIC</w:t>
            </w:r>
          </w:p>
        </w:tc>
        <w:tc>
          <w:tcPr>
            <w:tcW w:type="dxa" w:w="1440"/>
          </w:tcPr>
          <w:p>
            <w:r>
              <w:t>Matériel</w:t>
            </w:r>
          </w:p>
        </w:tc>
        <w:tc>
          <w:tcPr>
            <w:tcW w:type="dxa" w:w="1440"/>
          </w:tcPr>
          <w:p>
            <w:r>
              <w:t>Véhicule</w:t>
            </w:r>
          </w:p>
        </w:tc>
        <w:tc>
          <w:tcPr>
            <w:tcW w:type="dxa" w:w="1440"/>
          </w:tcPr>
          <w:p>
            <w:r>
              <w:t>Véhicule de haute performance pour la gestion du trafic routier</w:t>
            </w:r>
          </w:p>
        </w:tc>
        <w:tc>
          <w:tcPr>
            <w:tcW w:type="dxa" w:w="1440"/>
          </w:tcPr>
          <w:p>
            <w:r>
              <w:t xml:space="preserve"> Une voiture de haute performance marquée avec 2 membres d'équipage et équipée de panneaux de signalisation pour la gestion du trafic routier.</w:t>
            </w:r>
          </w:p>
        </w:tc>
        <w:tc>
          <w:tcPr>
            <w:tcW w:type="dxa" w:w="1440"/>
          </w:tcPr>
          <w:p>
            <w:r/>
          </w:p>
        </w:tc>
      </w:tr>
      <w:tr>
        <w:tc>
          <w:tcPr>
            <w:tcW w:type="dxa" w:w="1440"/>
          </w:tcPr>
          <w:p>
            <w:r>
              <w:t>MAT/VEH/ROADVE/POLICE/TRANSIT</w:t>
            </w:r>
          </w:p>
        </w:tc>
        <w:tc>
          <w:tcPr>
            <w:tcW w:type="dxa" w:w="1440"/>
          </w:tcPr>
          <w:p>
            <w:r>
              <w:t>Matériel</w:t>
            </w:r>
          </w:p>
        </w:tc>
        <w:tc>
          <w:tcPr>
            <w:tcW w:type="dxa" w:w="1440"/>
          </w:tcPr>
          <w:p>
            <w:r>
              <w:t>Véhicule</w:t>
            </w:r>
          </w:p>
        </w:tc>
        <w:tc>
          <w:tcPr>
            <w:tcW w:type="dxa" w:w="1440"/>
          </w:tcPr>
          <w:p>
            <w:r>
              <w:t>Véhicule de transit</w:t>
            </w:r>
          </w:p>
        </w:tc>
        <w:tc>
          <w:tcPr>
            <w:tcW w:type="dxa" w:w="1440"/>
          </w:tcPr>
          <w:p>
            <w:r>
              <w:t xml:space="preserve"> Un transporteur de personnel avec un sergent et 6 agents de police pris parmi les agents de service qui peuvent être envoyés sur les lieux d'un incident dans l'heure.</w:t>
            </w:r>
          </w:p>
        </w:tc>
        <w:tc>
          <w:tcPr>
            <w:tcW w:type="dxa" w:w="1440"/>
          </w:tcPr>
          <w:p>
            <w:r/>
          </w:p>
        </w:tc>
      </w:tr>
      <w:tr>
        <w:tc>
          <w:tcPr>
            <w:tcW w:type="dxa" w:w="1440"/>
          </w:tcPr>
          <w:p>
            <w:r>
              <w:t>MAT/VEH/ROADVE/POLICE/VAN</w:t>
            </w:r>
          </w:p>
        </w:tc>
        <w:tc>
          <w:tcPr>
            <w:tcW w:type="dxa" w:w="1440"/>
          </w:tcPr>
          <w:p>
            <w:r>
              <w:t>Matériel</w:t>
            </w:r>
          </w:p>
        </w:tc>
        <w:tc>
          <w:tcPr>
            <w:tcW w:type="dxa" w:w="1440"/>
          </w:tcPr>
          <w:p>
            <w:r>
              <w:t>Véhicule</w:t>
            </w:r>
          </w:p>
        </w:tc>
        <w:tc>
          <w:tcPr>
            <w:tcW w:type="dxa" w:w="1440"/>
          </w:tcPr>
          <w:p>
            <w:r>
              <w:t>Fourgon de police</w:t>
            </w:r>
          </w:p>
        </w:tc>
        <w:tc>
          <w:tcPr>
            <w:tcW w:type="dxa" w:w="1440"/>
          </w:tcPr>
          <w:p>
            <w:r>
              <w:t xml:space="preserve"> Utilisé par la police pour transporter les personnes arrêtées et les détenus.</w:t>
            </w:r>
          </w:p>
        </w:tc>
        <w:tc>
          <w:tcPr>
            <w:tcW w:type="dxa" w:w="1440"/>
          </w:tcPr>
          <w:p>
            <w:r/>
          </w:p>
        </w:tc>
      </w:tr>
      <w:tr>
        <w:tc>
          <w:tcPr>
            <w:tcW w:type="dxa" w:w="1440"/>
          </w:tcPr>
          <w:p>
            <w:r>
              <w:t>MAT/VEH/VESSEL/AIRCAR</w:t>
            </w:r>
          </w:p>
        </w:tc>
        <w:tc>
          <w:tcPr>
            <w:tcW w:type="dxa" w:w="1440"/>
          </w:tcPr>
          <w:p>
            <w:r>
              <w:t>Matériel</w:t>
            </w:r>
          </w:p>
        </w:tc>
        <w:tc>
          <w:tcPr>
            <w:tcW w:type="dxa" w:w="1440"/>
          </w:tcPr>
          <w:p>
            <w:r>
              <w:t>Véhicule</w:t>
            </w:r>
          </w:p>
        </w:tc>
        <w:tc>
          <w:tcPr>
            <w:tcW w:type="dxa" w:w="1440"/>
          </w:tcPr>
          <w:p>
            <w:r>
              <w:t>Porte-avions</w:t>
            </w:r>
          </w:p>
        </w:tc>
        <w:tc>
          <w:tcPr>
            <w:tcW w:type="dxa" w:w="1440"/>
          </w:tcPr>
          <w:p>
            <w:r>
              <w:t xml:space="preserve"> Un navire conçu pour soutenir et faire fonctionner des avions, engager des attaques contre des cibles en mer ou à terre, et mener des opérations durables en soutien d'autres forces.</w:t>
            </w:r>
          </w:p>
        </w:tc>
        <w:tc>
          <w:tcPr>
            <w:tcW w:type="dxa" w:w="1440"/>
          </w:tcPr>
          <w:p>
            <w:r/>
          </w:p>
        </w:tc>
      </w:tr>
      <w:tr>
        <w:tc>
          <w:tcPr>
            <w:tcW w:type="dxa" w:w="1440"/>
          </w:tcPr>
          <w:p>
            <w:r>
              <w:t>MAT/VEH/VESSEL/AMPH</w:t>
            </w:r>
          </w:p>
        </w:tc>
        <w:tc>
          <w:tcPr>
            <w:tcW w:type="dxa" w:w="1440"/>
          </w:tcPr>
          <w:p>
            <w:r>
              <w:t>Matériel</w:t>
            </w:r>
          </w:p>
        </w:tc>
        <w:tc>
          <w:tcPr>
            <w:tcW w:type="dxa" w:w="1440"/>
          </w:tcPr>
          <w:p>
            <w:r>
              <w:t>Véhicule</w:t>
            </w:r>
          </w:p>
        </w:tc>
        <w:tc>
          <w:tcPr>
            <w:tcW w:type="dxa" w:w="1440"/>
          </w:tcPr>
          <w:p>
            <w:r>
              <w:t>Amphibie</w:t>
            </w:r>
          </w:p>
        </w:tc>
        <w:tc>
          <w:tcPr>
            <w:tcW w:type="dxa" w:w="1440"/>
          </w:tcPr>
          <w:p>
            <w:r>
              <w:t xml:space="preserve"> Un véhicule conçu pour se déplacer sur la terre et sur l'eau.</w:t>
            </w:r>
          </w:p>
        </w:tc>
        <w:tc>
          <w:tcPr>
            <w:tcW w:type="dxa" w:w="1440"/>
          </w:tcPr>
          <w:p>
            <w:r/>
          </w:p>
        </w:tc>
      </w:tr>
      <w:tr>
        <w:tc>
          <w:tcPr>
            <w:tcW w:type="dxa" w:w="1440"/>
          </w:tcPr>
          <w:p>
            <w:r>
              <w:t>MAT/VEH/VESSEL/BARGE</w:t>
            </w:r>
          </w:p>
        </w:tc>
        <w:tc>
          <w:tcPr>
            <w:tcW w:type="dxa" w:w="1440"/>
          </w:tcPr>
          <w:p>
            <w:r>
              <w:t>Matériel</w:t>
            </w:r>
          </w:p>
        </w:tc>
        <w:tc>
          <w:tcPr>
            <w:tcW w:type="dxa" w:w="1440"/>
          </w:tcPr>
          <w:p>
            <w:r>
              <w:t>Véhicule</w:t>
            </w:r>
          </w:p>
        </w:tc>
        <w:tc>
          <w:tcPr>
            <w:tcW w:type="dxa" w:w="1440"/>
          </w:tcPr>
          <w:p>
            <w:r>
              <w:t>Chaland</w:t>
            </w:r>
          </w:p>
        </w:tc>
        <w:tc>
          <w:tcPr>
            <w:tcW w:type="dxa" w:w="1440"/>
          </w:tcPr>
          <w:p>
            <w:r>
              <w:t xml:space="preserve"> Un long bateau à fond plat pour le transport de marchandises sur les canaux, les rivières, etc.</w:t>
            </w:r>
          </w:p>
        </w:tc>
        <w:tc>
          <w:tcPr>
            <w:tcW w:type="dxa" w:w="1440"/>
          </w:tcPr>
          <w:p>
            <w:r/>
          </w:p>
        </w:tc>
      </w:tr>
      <w:tr>
        <w:tc>
          <w:tcPr>
            <w:tcW w:type="dxa" w:w="1440"/>
          </w:tcPr>
          <w:p>
            <w:r>
              <w:t>MAT/VEH/VESSEL/BARSHP</w:t>
            </w:r>
          </w:p>
        </w:tc>
        <w:tc>
          <w:tcPr>
            <w:tcW w:type="dxa" w:w="1440"/>
          </w:tcPr>
          <w:p>
            <w:r>
              <w:t>Matériel</w:t>
            </w:r>
          </w:p>
        </w:tc>
        <w:tc>
          <w:tcPr>
            <w:tcW w:type="dxa" w:w="1440"/>
          </w:tcPr>
          <w:p>
            <w:r>
              <w:t>Véhicule</w:t>
            </w:r>
          </w:p>
        </w:tc>
        <w:tc>
          <w:tcPr>
            <w:tcW w:type="dxa" w:w="1440"/>
          </w:tcPr>
          <w:p>
            <w:r>
              <w:t>Navire de caserne</w:t>
            </w:r>
          </w:p>
        </w:tc>
        <w:tc>
          <w:tcPr>
            <w:tcW w:type="dxa" w:w="1440"/>
          </w:tcPr>
          <w:p>
            <w:r>
              <w:t xml:space="preserve"> Un navire autopropulsé utilisé comme installation de base mobile et navire de soutien pour les équipages d'autres navires et sans installations de réparation.</w:t>
            </w:r>
          </w:p>
        </w:tc>
        <w:tc>
          <w:tcPr>
            <w:tcW w:type="dxa" w:w="1440"/>
          </w:tcPr>
          <w:p>
            <w:r/>
          </w:p>
        </w:tc>
      </w:tr>
      <w:tr>
        <w:tc>
          <w:tcPr>
            <w:tcW w:type="dxa" w:w="1440"/>
          </w:tcPr>
          <w:p>
            <w:r>
              <w:t>MAT/VEH/VESSEL/BRDGBT</w:t>
            </w:r>
          </w:p>
        </w:tc>
        <w:tc>
          <w:tcPr>
            <w:tcW w:type="dxa" w:w="1440"/>
          </w:tcPr>
          <w:p>
            <w:r>
              <w:t>Matériel</w:t>
            </w:r>
          </w:p>
        </w:tc>
        <w:tc>
          <w:tcPr>
            <w:tcW w:type="dxa" w:w="1440"/>
          </w:tcPr>
          <w:p>
            <w:r>
              <w:t>Véhicule</w:t>
            </w:r>
          </w:p>
        </w:tc>
        <w:tc>
          <w:tcPr>
            <w:tcW w:type="dxa" w:w="1440"/>
          </w:tcPr>
          <w:p>
            <w:r>
              <w:t>Bateau de franchissement</w:t>
            </w:r>
          </w:p>
        </w:tc>
        <w:tc>
          <w:tcPr>
            <w:tcW w:type="dxa" w:w="1440"/>
          </w:tcPr>
          <w:p>
            <w:r>
              <w:t xml:space="preserve"> Un bateau utilisé pour soutenir un pont.</w:t>
            </w:r>
          </w:p>
        </w:tc>
        <w:tc>
          <w:tcPr>
            <w:tcW w:type="dxa" w:w="1440"/>
          </w:tcPr>
          <w:p>
            <w:r/>
          </w:p>
        </w:tc>
      </w:tr>
      <w:tr>
        <w:tc>
          <w:tcPr>
            <w:tcW w:type="dxa" w:w="1440"/>
          </w:tcPr>
          <w:p>
            <w:r>
              <w:t>MAT/VEH/VESSEL/CNTSHP</w:t>
            </w:r>
          </w:p>
        </w:tc>
        <w:tc>
          <w:tcPr>
            <w:tcW w:type="dxa" w:w="1440"/>
          </w:tcPr>
          <w:p>
            <w:r>
              <w:t>Matériel</w:t>
            </w:r>
          </w:p>
        </w:tc>
        <w:tc>
          <w:tcPr>
            <w:tcW w:type="dxa" w:w="1440"/>
          </w:tcPr>
          <w:p>
            <w:r>
              <w:t>Véhicule</w:t>
            </w:r>
          </w:p>
        </w:tc>
        <w:tc>
          <w:tcPr>
            <w:tcW w:type="dxa" w:w="1440"/>
          </w:tcPr>
          <w:p>
            <w:r>
              <w:t>Navire porte-conteneurs</w:t>
            </w:r>
          </w:p>
        </w:tc>
        <w:tc>
          <w:tcPr>
            <w:tcW w:type="dxa" w:w="1440"/>
          </w:tcPr>
          <w:p>
            <w:r>
              <w:t xml:space="preserve"> Un navire spécialement construit et équipé pour transporter des conteneurs standard.</w:t>
            </w:r>
          </w:p>
        </w:tc>
        <w:tc>
          <w:tcPr>
            <w:tcW w:type="dxa" w:w="1440"/>
          </w:tcPr>
          <w:p>
            <w:r/>
          </w:p>
        </w:tc>
      </w:tr>
      <w:tr>
        <w:tc>
          <w:tcPr>
            <w:tcW w:type="dxa" w:w="1440"/>
          </w:tcPr>
          <w:p>
            <w:r>
              <w:t>MAT/VEH/VESSEL/CSRSHP</w:t>
            </w:r>
          </w:p>
        </w:tc>
        <w:tc>
          <w:tcPr>
            <w:tcW w:type="dxa" w:w="1440"/>
          </w:tcPr>
          <w:p>
            <w:r>
              <w:t>Matériel</w:t>
            </w:r>
          </w:p>
        </w:tc>
        <w:tc>
          <w:tcPr>
            <w:tcW w:type="dxa" w:w="1440"/>
          </w:tcPr>
          <w:p>
            <w:r>
              <w:t>Véhicule</w:t>
            </w:r>
          </w:p>
        </w:tc>
        <w:tc>
          <w:tcPr>
            <w:tcW w:type="dxa" w:w="1440"/>
          </w:tcPr>
          <w:p>
            <w:r>
              <w:t>Navire de réception de victimes</w:t>
            </w:r>
          </w:p>
        </w:tc>
        <w:tc>
          <w:tcPr>
            <w:tcW w:type="dxa" w:w="1440"/>
          </w:tcPr>
          <w:p>
            <w:r>
              <w:t xml:space="preserve"> Un navire non déclaré au CICR/Croissant-Rouge, fournissant un traitement médical et chirurgical et des soins infirmiers aux personnes malades ou blessées.</w:t>
            </w:r>
          </w:p>
        </w:tc>
        <w:tc>
          <w:tcPr>
            <w:tcW w:type="dxa" w:w="1440"/>
          </w:tcPr>
          <w:p>
            <w:r/>
          </w:p>
        </w:tc>
      </w:tr>
      <w:tr>
        <w:tc>
          <w:tcPr>
            <w:tcW w:type="dxa" w:w="1440"/>
          </w:tcPr>
          <w:p>
            <w:r>
              <w:t>MAT/VEH/VESSEL/CSTSHP</w:t>
            </w:r>
          </w:p>
        </w:tc>
        <w:tc>
          <w:tcPr>
            <w:tcW w:type="dxa" w:w="1440"/>
          </w:tcPr>
          <w:p>
            <w:r>
              <w:t>Matériel</w:t>
            </w:r>
          </w:p>
        </w:tc>
        <w:tc>
          <w:tcPr>
            <w:tcW w:type="dxa" w:w="1440"/>
          </w:tcPr>
          <w:p>
            <w:r>
              <w:t>Véhicule</w:t>
            </w:r>
          </w:p>
        </w:tc>
        <w:tc>
          <w:tcPr>
            <w:tcW w:type="dxa" w:w="1440"/>
          </w:tcPr>
          <w:p>
            <w:r>
              <w:t>Navire de transport de victimes</w:t>
            </w:r>
          </w:p>
        </w:tc>
        <w:tc>
          <w:tcPr>
            <w:tcW w:type="dxa" w:w="1440"/>
          </w:tcPr>
          <w:p>
            <w:r>
              <w:t xml:space="preserve"> Un navire, non déclaré au CICR/Croissant-Rouge et non protégé, dont le but principal est de prendre en charge les victimes en post-opération pendant le transport hors du théâtre.</w:t>
            </w:r>
          </w:p>
        </w:tc>
        <w:tc>
          <w:tcPr>
            <w:tcW w:type="dxa" w:w="1440"/>
          </w:tcPr>
          <w:p>
            <w:r/>
          </w:p>
        </w:tc>
      </w:tr>
      <w:tr>
        <w:tc>
          <w:tcPr>
            <w:tcW w:type="dxa" w:w="1440"/>
          </w:tcPr>
          <w:p>
            <w:r>
              <w:t>MAT/VEH/VESSEL/DPSMVS</w:t>
            </w:r>
          </w:p>
        </w:tc>
        <w:tc>
          <w:tcPr>
            <w:tcW w:type="dxa" w:w="1440"/>
          </w:tcPr>
          <w:p>
            <w:r>
              <w:t>Matériel</w:t>
            </w:r>
          </w:p>
        </w:tc>
        <w:tc>
          <w:tcPr>
            <w:tcW w:type="dxa" w:w="1440"/>
          </w:tcPr>
          <w:p>
            <w:r>
              <w:t>Véhicule</w:t>
            </w:r>
          </w:p>
        </w:tc>
        <w:tc>
          <w:tcPr>
            <w:tcW w:type="dxa" w:w="1440"/>
          </w:tcPr>
          <w:p>
            <w:r>
              <w:t>Navire de plongée profonde</w:t>
            </w:r>
          </w:p>
        </w:tc>
        <w:tc>
          <w:tcPr>
            <w:tcW w:type="dxa" w:w="1440"/>
          </w:tcPr>
          <w:p>
            <w:r>
              <w:t xml:space="preserve"> Un navire capable de plonger profondément dans l'eau pour des missions d'investigation, de sauvetage et de récupération.</w:t>
            </w:r>
          </w:p>
        </w:tc>
        <w:tc>
          <w:tcPr>
            <w:tcW w:type="dxa" w:w="1440"/>
          </w:tcPr>
          <w:p>
            <w:r/>
          </w:p>
        </w:tc>
      </w:tr>
      <w:tr>
        <w:tc>
          <w:tcPr>
            <w:tcW w:type="dxa" w:w="1440"/>
          </w:tcPr>
          <w:p>
            <w:r>
              <w:t>MAT/VEH/VESSEL/FERRY</w:t>
            </w:r>
          </w:p>
        </w:tc>
        <w:tc>
          <w:tcPr>
            <w:tcW w:type="dxa" w:w="1440"/>
          </w:tcPr>
          <w:p>
            <w:r>
              <w:t>Matériel</w:t>
            </w:r>
          </w:p>
        </w:tc>
        <w:tc>
          <w:tcPr>
            <w:tcW w:type="dxa" w:w="1440"/>
          </w:tcPr>
          <w:p>
            <w:r>
              <w:t>Véhicule</w:t>
            </w:r>
          </w:p>
        </w:tc>
        <w:tc>
          <w:tcPr>
            <w:tcW w:type="dxa" w:w="1440"/>
          </w:tcPr>
          <w:p>
            <w:r>
              <w:t>Ferry</w:t>
            </w:r>
          </w:p>
        </w:tc>
        <w:tc>
          <w:tcPr>
            <w:tcW w:type="dxa" w:w="1440"/>
          </w:tcPr>
          <w:p>
            <w:r>
              <w:t xml:space="preserve"> Un navire ou un bateau utilisé pour le transport de passagers ou de marchandises.</w:t>
            </w:r>
          </w:p>
        </w:tc>
        <w:tc>
          <w:tcPr>
            <w:tcW w:type="dxa" w:w="1440"/>
          </w:tcPr>
          <w:p>
            <w:r/>
          </w:p>
        </w:tc>
      </w:tr>
      <w:tr>
        <w:tc>
          <w:tcPr>
            <w:tcW w:type="dxa" w:w="1440"/>
          </w:tcPr>
          <w:p>
            <w:r>
              <w:t>MAT/VEH/VESSEL/FIRBOT</w:t>
            </w:r>
          </w:p>
        </w:tc>
        <w:tc>
          <w:tcPr>
            <w:tcW w:type="dxa" w:w="1440"/>
          </w:tcPr>
          <w:p>
            <w:r>
              <w:t>Matériel</w:t>
            </w:r>
          </w:p>
        </w:tc>
        <w:tc>
          <w:tcPr>
            <w:tcW w:type="dxa" w:w="1440"/>
          </w:tcPr>
          <w:p>
            <w:r>
              <w:t>Véhicule</w:t>
            </w:r>
          </w:p>
        </w:tc>
        <w:tc>
          <w:tcPr>
            <w:tcW w:type="dxa" w:w="1440"/>
          </w:tcPr>
          <w:p>
            <w:r>
              <w:t>Bateau de lutte contre l'incendie</w:t>
            </w:r>
          </w:p>
        </w:tc>
        <w:tc>
          <w:tcPr>
            <w:tcW w:type="dxa" w:w="1440"/>
          </w:tcPr>
          <w:p>
            <w:r>
              <w:t xml:space="preserve"> Un navire de port largement équipé pour la lutte contre l'incendie.</w:t>
            </w:r>
          </w:p>
        </w:tc>
        <w:tc>
          <w:tcPr>
            <w:tcW w:type="dxa" w:w="1440"/>
          </w:tcPr>
          <w:p>
            <w:r/>
          </w:p>
        </w:tc>
      </w:tr>
      <w:tr>
        <w:tc>
          <w:tcPr>
            <w:tcW w:type="dxa" w:w="1440"/>
          </w:tcPr>
          <w:p>
            <w:r>
              <w:t>MAT/VEH/VESSEL/FLTCRN</w:t>
            </w:r>
          </w:p>
        </w:tc>
        <w:tc>
          <w:tcPr>
            <w:tcW w:type="dxa" w:w="1440"/>
          </w:tcPr>
          <w:p>
            <w:r>
              <w:t>Matériel</w:t>
            </w:r>
          </w:p>
        </w:tc>
        <w:tc>
          <w:tcPr>
            <w:tcW w:type="dxa" w:w="1440"/>
          </w:tcPr>
          <w:p>
            <w:r>
              <w:t>Véhicule</w:t>
            </w:r>
          </w:p>
        </w:tc>
        <w:tc>
          <w:tcPr>
            <w:tcW w:type="dxa" w:w="1440"/>
          </w:tcPr>
          <w:p>
            <w:r>
              <w:t>Grue flottante</w:t>
            </w:r>
          </w:p>
        </w:tc>
        <w:tc>
          <w:tcPr>
            <w:tcW w:type="dxa" w:w="1440"/>
          </w:tcPr>
          <w:p>
            <w:r>
              <w:t xml:space="preserve"> Un navire de type barge, généralement non autopropulsé, équipé d'une grue.</w:t>
            </w:r>
          </w:p>
        </w:tc>
        <w:tc>
          <w:tcPr>
            <w:tcW w:type="dxa" w:w="1440"/>
          </w:tcPr>
          <w:p>
            <w:r/>
          </w:p>
        </w:tc>
      </w:tr>
      <w:tr>
        <w:tc>
          <w:tcPr>
            <w:tcW w:type="dxa" w:w="1440"/>
          </w:tcPr>
          <w:p>
            <w:r>
              <w:t>MAT/VEH/VESSEL/FLTDRG</w:t>
            </w:r>
          </w:p>
        </w:tc>
        <w:tc>
          <w:tcPr>
            <w:tcW w:type="dxa" w:w="1440"/>
          </w:tcPr>
          <w:p>
            <w:r>
              <w:t>Matériel</w:t>
            </w:r>
          </w:p>
        </w:tc>
        <w:tc>
          <w:tcPr>
            <w:tcW w:type="dxa" w:w="1440"/>
          </w:tcPr>
          <w:p>
            <w:r>
              <w:t>Véhicule</w:t>
            </w:r>
          </w:p>
        </w:tc>
        <w:tc>
          <w:tcPr>
            <w:tcW w:type="dxa" w:w="1440"/>
          </w:tcPr>
          <w:p>
            <w:r>
              <w:t>Dragueur flottant</w:t>
            </w:r>
          </w:p>
        </w:tc>
        <w:tc>
          <w:tcPr>
            <w:tcW w:type="dxa" w:w="1440"/>
          </w:tcPr>
          <w:p>
            <w:r>
              <w:t xml:space="preserve"> Un navire utilisé comme drague.</w:t>
            </w:r>
          </w:p>
        </w:tc>
        <w:tc>
          <w:tcPr>
            <w:tcW w:type="dxa" w:w="1440"/>
          </w:tcPr>
          <w:p>
            <w:r/>
          </w:p>
        </w:tc>
      </w:tr>
      <w:tr>
        <w:tc>
          <w:tcPr>
            <w:tcW w:type="dxa" w:w="1440"/>
          </w:tcPr>
          <w:p>
            <w:r>
              <w:t>MAT/VEH/VESSEL/FLTDRY</w:t>
            </w:r>
          </w:p>
        </w:tc>
        <w:tc>
          <w:tcPr>
            <w:tcW w:type="dxa" w:w="1440"/>
          </w:tcPr>
          <w:p>
            <w:r>
              <w:t>Matériel</w:t>
            </w:r>
          </w:p>
        </w:tc>
        <w:tc>
          <w:tcPr>
            <w:tcW w:type="dxa" w:w="1440"/>
          </w:tcPr>
          <w:p>
            <w:r>
              <w:t>Véhicule</w:t>
            </w:r>
          </w:p>
        </w:tc>
        <w:tc>
          <w:tcPr>
            <w:tcW w:type="dxa" w:w="1440"/>
          </w:tcPr>
          <w:p>
            <w:r>
              <w:t>Cale sèche flottante</w:t>
            </w:r>
          </w:p>
        </w:tc>
        <w:tc>
          <w:tcPr>
            <w:tcW w:type="dxa" w:w="1440"/>
          </w:tcPr>
          <w:p>
            <w:r>
              <w:t xml:space="preserve"> Une cale sèche flottante capable d'accueillir ou de réparer des navires.</w:t>
            </w:r>
          </w:p>
        </w:tc>
        <w:tc>
          <w:tcPr>
            <w:tcW w:type="dxa" w:w="1440"/>
          </w:tcPr>
          <w:p>
            <w:r/>
          </w:p>
        </w:tc>
      </w:tr>
      <w:tr>
        <w:tc>
          <w:tcPr>
            <w:tcW w:type="dxa" w:w="1440"/>
          </w:tcPr>
          <w:p>
            <w:r>
              <w:t>MAT/VEH/VESSEL/FREBLK</w:t>
            </w:r>
          </w:p>
        </w:tc>
        <w:tc>
          <w:tcPr>
            <w:tcW w:type="dxa" w:w="1440"/>
          </w:tcPr>
          <w:p>
            <w:r>
              <w:t>Matériel</w:t>
            </w:r>
          </w:p>
        </w:tc>
        <w:tc>
          <w:tcPr>
            <w:tcW w:type="dxa" w:w="1440"/>
          </w:tcPr>
          <w:p>
            <w:r>
              <w:t>Véhicule</w:t>
            </w:r>
          </w:p>
        </w:tc>
        <w:tc>
          <w:tcPr>
            <w:tcW w:type="dxa" w:w="1440"/>
          </w:tcPr>
          <w:p>
            <w:r>
              <w:t>Cargo en vrac, navire</w:t>
            </w:r>
          </w:p>
        </w:tc>
        <w:tc>
          <w:tcPr>
            <w:tcW w:type="dxa" w:w="1440"/>
          </w:tcPr>
          <w:p>
            <w:r>
              <w:t xml:space="preserve"> Un navire conçu pour transporter des marchandises solides dans des cales.</w:t>
            </w:r>
          </w:p>
        </w:tc>
        <w:tc>
          <w:tcPr>
            <w:tcW w:type="dxa" w:w="1440"/>
          </w:tcPr>
          <w:p>
            <w:r/>
          </w:p>
        </w:tc>
      </w:tr>
      <w:tr>
        <w:tc>
          <w:tcPr>
            <w:tcW w:type="dxa" w:w="1440"/>
          </w:tcPr>
          <w:p>
            <w:r>
              <w:t>MAT/VEH/VESSEL/FRELIQ</w:t>
            </w:r>
          </w:p>
        </w:tc>
        <w:tc>
          <w:tcPr>
            <w:tcW w:type="dxa" w:w="1440"/>
          </w:tcPr>
          <w:p>
            <w:r>
              <w:t>Matériel</w:t>
            </w:r>
          </w:p>
        </w:tc>
        <w:tc>
          <w:tcPr>
            <w:tcW w:type="dxa" w:w="1440"/>
          </w:tcPr>
          <w:p>
            <w:r>
              <w:t>Véhicule</w:t>
            </w:r>
          </w:p>
        </w:tc>
        <w:tc>
          <w:tcPr>
            <w:tcW w:type="dxa" w:w="1440"/>
          </w:tcPr>
          <w:p>
            <w:r>
              <w:t>Cargo liquide, navire</w:t>
            </w:r>
          </w:p>
        </w:tc>
        <w:tc>
          <w:tcPr>
            <w:tcW w:type="dxa" w:w="1440"/>
          </w:tcPr>
          <w:p>
            <w:r>
              <w:t xml:space="preserve"> Un navire conçu pour transporter des marchandises liquides.</w:t>
            </w:r>
          </w:p>
        </w:tc>
        <w:tc>
          <w:tcPr>
            <w:tcW w:type="dxa" w:w="1440"/>
          </w:tcPr>
          <w:p>
            <w:r/>
          </w:p>
        </w:tc>
      </w:tr>
      <w:tr>
        <w:tc>
          <w:tcPr>
            <w:tcW w:type="dxa" w:w="1440"/>
          </w:tcPr>
          <w:p>
            <w:r>
              <w:t>MAT/VEH/VESSEL/HOSSHP</w:t>
            </w:r>
          </w:p>
        </w:tc>
        <w:tc>
          <w:tcPr>
            <w:tcW w:type="dxa" w:w="1440"/>
          </w:tcPr>
          <w:p>
            <w:r>
              <w:t>Matériel</w:t>
            </w:r>
          </w:p>
        </w:tc>
        <w:tc>
          <w:tcPr>
            <w:tcW w:type="dxa" w:w="1440"/>
          </w:tcPr>
          <w:p>
            <w:r>
              <w:t>Véhicule</w:t>
            </w:r>
          </w:p>
        </w:tc>
        <w:tc>
          <w:tcPr>
            <w:tcW w:type="dxa" w:w="1440"/>
          </w:tcPr>
          <w:p>
            <w:r>
              <w:t>Navire hôpital</w:t>
            </w:r>
          </w:p>
        </w:tc>
        <w:tc>
          <w:tcPr>
            <w:tcW w:type="dxa" w:w="1440"/>
          </w:tcPr>
          <w:p>
            <w:r>
              <w:t xml:space="preserve"> Un navire, déclaré au CICR/Croissant-Rouge et protégé en conséquence, fournissant des soins médicaux et chirurgicaux ainsi que des soins infirmiers aux personnes malades ou blessées.</w:t>
            </w:r>
          </w:p>
        </w:tc>
        <w:tc>
          <w:tcPr>
            <w:tcW w:type="dxa" w:w="1440"/>
          </w:tcPr>
          <w:p>
            <w:r/>
          </w:p>
        </w:tc>
      </w:tr>
      <w:tr>
        <w:tc>
          <w:tcPr>
            <w:tcW w:type="dxa" w:w="1440"/>
          </w:tcPr>
          <w:p>
            <w:r>
              <w:t>MAT/VEH/VESSEL/HOVCRF</w:t>
            </w:r>
          </w:p>
        </w:tc>
        <w:tc>
          <w:tcPr>
            <w:tcW w:type="dxa" w:w="1440"/>
          </w:tcPr>
          <w:p>
            <w:r>
              <w:t>Matériel</w:t>
            </w:r>
          </w:p>
        </w:tc>
        <w:tc>
          <w:tcPr>
            <w:tcW w:type="dxa" w:w="1440"/>
          </w:tcPr>
          <w:p>
            <w:r>
              <w:t>Véhicule</w:t>
            </w:r>
          </w:p>
        </w:tc>
        <w:tc>
          <w:tcPr>
            <w:tcW w:type="dxa" w:w="1440"/>
          </w:tcPr>
          <w:p>
            <w:r>
              <w:t>Aéroglisseur</w:t>
            </w:r>
          </w:p>
        </w:tc>
        <w:tc>
          <w:tcPr>
            <w:tcW w:type="dxa" w:w="1440"/>
          </w:tcPr>
          <w:p>
            <w:r>
              <w:t xml:space="preserve"> Un véhicule ou un engin qui peut être soutenu par un coussin d'air expulsé vers le bas contre une surface située juste en dessous, et qui peut en principe se déplacer sur n'importe quelle surface relativement lisse (comme une étendue d'eau, des marais, un terrain doucement incliné) tout en n'ayant aucun contact significatif avec elle.</w:t>
            </w:r>
          </w:p>
        </w:tc>
        <w:tc>
          <w:tcPr>
            <w:tcW w:type="dxa" w:w="1440"/>
          </w:tcPr>
          <w:p>
            <w:r/>
          </w:p>
        </w:tc>
      </w:tr>
      <w:tr>
        <w:tc>
          <w:tcPr>
            <w:tcW w:type="dxa" w:w="1440"/>
          </w:tcPr>
          <w:p>
            <w:r>
              <w:t>MAT/VEH/VESSEL/ICEBRK</w:t>
            </w:r>
          </w:p>
        </w:tc>
        <w:tc>
          <w:tcPr>
            <w:tcW w:type="dxa" w:w="1440"/>
          </w:tcPr>
          <w:p>
            <w:r>
              <w:t>Matériel</w:t>
            </w:r>
          </w:p>
        </w:tc>
        <w:tc>
          <w:tcPr>
            <w:tcW w:type="dxa" w:w="1440"/>
          </w:tcPr>
          <w:p>
            <w:r>
              <w:t>Véhicule</w:t>
            </w:r>
          </w:p>
        </w:tc>
        <w:tc>
          <w:tcPr>
            <w:tcW w:type="dxa" w:w="1440"/>
          </w:tcPr>
          <w:p>
            <w:r>
              <w:t>Brise-glace</w:t>
            </w:r>
          </w:p>
        </w:tc>
        <w:tc>
          <w:tcPr>
            <w:tcW w:type="dxa" w:w="1440"/>
          </w:tcPr>
          <w:p>
            <w:r>
              <w:t xml:space="preserve"> Un navire spécialement conçu ou adapté pour briser une voie à travers la glace.</w:t>
            </w:r>
          </w:p>
        </w:tc>
        <w:tc>
          <w:tcPr>
            <w:tcW w:type="dxa" w:w="1440"/>
          </w:tcPr>
          <w:p>
            <w:r/>
          </w:p>
        </w:tc>
      </w:tr>
      <w:tr>
        <w:tc>
          <w:tcPr>
            <w:tcW w:type="dxa" w:w="1440"/>
          </w:tcPr>
          <w:p>
            <w:r>
              <w:t>MAT/VEH/VESSEL/LAUNCH</w:t>
            </w:r>
          </w:p>
        </w:tc>
        <w:tc>
          <w:tcPr>
            <w:tcW w:type="dxa" w:w="1440"/>
          </w:tcPr>
          <w:p>
            <w:r>
              <w:t>Matériel</w:t>
            </w:r>
          </w:p>
        </w:tc>
        <w:tc>
          <w:tcPr>
            <w:tcW w:type="dxa" w:w="1440"/>
          </w:tcPr>
          <w:p>
            <w:r>
              <w:t>Véhicule</w:t>
            </w:r>
          </w:p>
        </w:tc>
        <w:tc>
          <w:tcPr>
            <w:tcW w:type="dxa" w:w="1440"/>
          </w:tcPr>
          <w:p>
            <w:r>
              <w:t>Lance</w:t>
            </w:r>
          </w:p>
        </w:tc>
        <w:tc>
          <w:tcPr>
            <w:tcW w:type="dxa" w:w="1440"/>
          </w:tcPr>
          <w:p>
            <w:r>
              <w:t xml:space="preserve"> Un petit navire utilisé dans les eaux abritées pour le transport de personnel.</w:t>
            </w:r>
          </w:p>
        </w:tc>
        <w:tc>
          <w:tcPr>
            <w:tcW w:type="dxa" w:w="1440"/>
          </w:tcPr>
          <w:p>
            <w:r/>
          </w:p>
        </w:tc>
      </w:tr>
      <w:tr>
        <w:tc>
          <w:tcPr>
            <w:tcW w:type="dxa" w:w="1440"/>
          </w:tcPr>
          <w:p>
            <w:r>
              <w:t>MAT/VEH/VESSEL/LGHTER</w:t>
            </w:r>
          </w:p>
        </w:tc>
        <w:tc>
          <w:tcPr>
            <w:tcW w:type="dxa" w:w="1440"/>
          </w:tcPr>
          <w:p>
            <w:r>
              <w:t>Matériel</w:t>
            </w:r>
          </w:p>
        </w:tc>
        <w:tc>
          <w:tcPr>
            <w:tcW w:type="dxa" w:w="1440"/>
          </w:tcPr>
          <w:p>
            <w:r>
              <w:t>Véhicule</w:t>
            </w:r>
          </w:p>
        </w:tc>
        <w:tc>
          <w:tcPr>
            <w:tcW w:type="dxa" w:w="1440"/>
          </w:tcPr>
          <w:p>
            <w:r>
              <w:t>Chaland</w:t>
            </w:r>
          </w:p>
        </w:tc>
        <w:tc>
          <w:tcPr>
            <w:tcW w:type="dxa" w:w="1440"/>
          </w:tcPr>
          <w:p>
            <w:r>
              <w:t xml:space="preserve"> Un navire de type barge utilisé pour charger et décharger des navires ou pour transporter des charges sur de courtes distances.</w:t>
            </w:r>
          </w:p>
        </w:tc>
        <w:tc>
          <w:tcPr>
            <w:tcW w:type="dxa" w:w="1440"/>
          </w:tcPr>
          <w:p>
            <w:r/>
          </w:p>
        </w:tc>
      </w:tr>
      <w:tr>
        <w:tc>
          <w:tcPr>
            <w:tcW w:type="dxa" w:w="1440"/>
          </w:tcPr>
          <w:p>
            <w:r>
              <w:t>MAT/VEH/VESSEL/LNDCRF</w:t>
            </w:r>
          </w:p>
        </w:tc>
        <w:tc>
          <w:tcPr>
            <w:tcW w:type="dxa" w:w="1440"/>
          </w:tcPr>
          <w:p>
            <w:r>
              <w:t>Matériel</w:t>
            </w:r>
          </w:p>
        </w:tc>
        <w:tc>
          <w:tcPr>
            <w:tcW w:type="dxa" w:w="1440"/>
          </w:tcPr>
          <w:p>
            <w:r>
              <w:t>Véhicule</w:t>
            </w:r>
          </w:p>
        </w:tc>
        <w:tc>
          <w:tcPr>
            <w:tcW w:type="dxa" w:w="1440"/>
          </w:tcPr>
          <w:p>
            <w:r>
              <w:t>Bateau de débarquement</w:t>
            </w:r>
          </w:p>
        </w:tc>
        <w:tc>
          <w:tcPr>
            <w:tcW w:type="dxa" w:w="1440"/>
          </w:tcPr>
          <w:p>
            <w:r>
              <w:t xml:space="preserve"> L'un des plusieurs types de navires de guerre amphibies spécialement conçus pour débarquer des troupes et de l'équipement.</w:t>
            </w:r>
          </w:p>
        </w:tc>
        <w:tc>
          <w:tcPr>
            <w:tcW w:type="dxa" w:w="1440"/>
          </w:tcPr>
          <w:p>
            <w:r/>
          </w:p>
        </w:tc>
      </w:tr>
      <w:tr>
        <w:tc>
          <w:tcPr>
            <w:tcW w:type="dxa" w:w="1440"/>
          </w:tcPr>
          <w:p>
            <w:r>
              <w:t>MAT/VEH/VESSEL/MERSHP</w:t>
            </w:r>
          </w:p>
        </w:tc>
        <w:tc>
          <w:tcPr>
            <w:tcW w:type="dxa" w:w="1440"/>
          </w:tcPr>
          <w:p>
            <w:r>
              <w:t>Matériel</w:t>
            </w:r>
          </w:p>
        </w:tc>
        <w:tc>
          <w:tcPr>
            <w:tcW w:type="dxa" w:w="1440"/>
          </w:tcPr>
          <w:p>
            <w:r>
              <w:t>Véhicule</w:t>
            </w:r>
          </w:p>
        </w:tc>
        <w:tc>
          <w:tcPr>
            <w:tcW w:type="dxa" w:w="1440"/>
          </w:tcPr>
          <w:p>
            <w:r>
              <w:t>Navire marchand</w:t>
            </w:r>
          </w:p>
        </w:tc>
        <w:tc>
          <w:tcPr>
            <w:tcW w:type="dxa" w:w="1440"/>
          </w:tcPr>
          <w:p>
            <w:r>
              <w:t xml:space="preserve"> Un navire non militaire conçu pour transporter des marchandises ou des passagers.</w:t>
            </w:r>
          </w:p>
        </w:tc>
        <w:tc>
          <w:tcPr>
            <w:tcW w:type="dxa" w:w="1440"/>
          </w:tcPr>
          <w:p>
            <w:r/>
          </w:p>
        </w:tc>
      </w:tr>
      <w:tr>
        <w:tc>
          <w:tcPr>
            <w:tcW w:type="dxa" w:w="1440"/>
          </w:tcPr>
          <w:p>
            <w:r>
              <w:t>MAT/VEH/VESSEL/MOBLS</w:t>
            </w:r>
          </w:p>
        </w:tc>
        <w:tc>
          <w:tcPr>
            <w:tcW w:type="dxa" w:w="1440"/>
          </w:tcPr>
          <w:p>
            <w:r>
              <w:t>Matériel</w:t>
            </w:r>
          </w:p>
        </w:tc>
        <w:tc>
          <w:tcPr>
            <w:tcW w:type="dxa" w:w="1440"/>
          </w:tcPr>
          <w:p>
            <w:r>
              <w:t>Véhicule</w:t>
            </w:r>
          </w:p>
        </w:tc>
        <w:tc>
          <w:tcPr>
            <w:tcW w:type="dxa" w:w="1440"/>
          </w:tcPr>
          <w:p>
            <w:r>
              <w:t>Navire de logistique mobile</w:t>
            </w:r>
          </w:p>
        </w:tc>
        <w:tc>
          <w:tcPr>
            <w:tcW w:type="dxa" w:w="1440"/>
          </w:tcPr>
          <w:p>
            <w:r>
              <w:t xml:space="preserve"> Un navire de guerre conçu pour l'assistance logistique.</w:t>
            </w:r>
          </w:p>
        </w:tc>
        <w:tc>
          <w:tcPr>
            <w:tcW w:type="dxa" w:w="1440"/>
          </w:tcPr>
          <w:p>
            <w:r/>
          </w:p>
        </w:tc>
      </w:tr>
      <w:tr>
        <w:tc>
          <w:tcPr>
            <w:tcW w:type="dxa" w:w="1440"/>
          </w:tcPr>
          <w:p>
            <w:r>
              <w:t>MAT/VEH/VESSEL/OILER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fournir du carburant à d'autres navires en mer.</w:t>
            </w:r>
          </w:p>
        </w:tc>
        <w:tc>
          <w:tcPr>
            <w:tcW w:type="dxa" w:w="1440"/>
          </w:tcPr>
          <w:p>
            <w:r/>
          </w:p>
        </w:tc>
      </w:tr>
      <w:tr>
        <w:tc>
          <w:tcPr>
            <w:tcW w:type="dxa" w:w="1440"/>
          </w:tcPr>
          <w:p>
            <w:r>
              <w:t>MAT/VEH/VESSEL/PASSGR</w:t>
            </w:r>
          </w:p>
        </w:tc>
        <w:tc>
          <w:tcPr>
            <w:tcW w:type="dxa" w:w="1440"/>
          </w:tcPr>
          <w:p>
            <w:r>
              <w:t>Matériel</w:t>
            </w:r>
          </w:p>
        </w:tc>
        <w:tc>
          <w:tcPr>
            <w:tcW w:type="dxa" w:w="1440"/>
          </w:tcPr>
          <w:p>
            <w:r>
              <w:t>Véhicule</w:t>
            </w:r>
          </w:p>
        </w:tc>
        <w:tc>
          <w:tcPr>
            <w:tcW w:type="dxa" w:w="1440"/>
          </w:tcPr>
          <w:p>
            <w:r>
              <w:t>Navire de passagers</w:t>
            </w:r>
          </w:p>
        </w:tc>
        <w:tc>
          <w:tcPr>
            <w:tcW w:type="dxa" w:w="1440"/>
          </w:tcPr>
          <w:p>
            <w:r>
              <w:t xml:space="preserve"> Un navire marchand conçu pour transporter des personnes.</w:t>
            </w:r>
          </w:p>
        </w:tc>
        <w:tc>
          <w:tcPr>
            <w:tcW w:type="dxa" w:w="1440"/>
          </w:tcPr>
          <w:p>
            <w:r/>
          </w:p>
        </w:tc>
      </w:tr>
      <w:tr>
        <w:tc>
          <w:tcPr>
            <w:tcW w:type="dxa" w:w="1440"/>
          </w:tcPr>
          <w:p>
            <w:r>
              <w:t>MAT/VEH/VESSEL/PATVES</w:t>
            </w:r>
          </w:p>
        </w:tc>
        <w:tc>
          <w:tcPr>
            <w:tcW w:type="dxa" w:w="1440"/>
          </w:tcPr>
          <w:p>
            <w:r>
              <w:t>Matériel</w:t>
            </w:r>
          </w:p>
        </w:tc>
        <w:tc>
          <w:tcPr>
            <w:tcW w:type="dxa" w:w="1440"/>
          </w:tcPr>
          <w:p>
            <w:r>
              <w:t>Véhicule</w:t>
            </w:r>
          </w:p>
        </w:tc>
        <w:tc>
          <w:tcPr>
            <w:tcW w:type="dxa" w:w="1440"/>
          </w:tcPr>
          <w:p>
            <w:r>
              <w:t>Patrouilleur/coupeur de garde-côtière</w:t>
            </w:r>
          </w:p>
        </w:tc>
        <w:tc>
          <w:tcPr>
            <w:tcW w:type="dxa" w:w="1440"/>
          </w:tcPr>
          <w:p>
            <w:r>
              <w:t xml:space="preserve"> Un navire conçu pour une ou plusieurs des fonctions suivantes : défense côtière, protection de la vie et des biens en mer, et application des lois douanières, de l'immigration et de la navigation.</w:t>
            </w:r>
          </w:p>
        </w:tc>
        <w:tc>
          <w:tcPr>
            <w:tcW w:type="dxa" w:w="1440"/>
          </w:tcPr>
          <w:p>
            <w:r/>
          </w:p>
        </w:tc>
      </w:tr>
      <w:tr>
        <w:tc>
          <w:tcPr>
            <w:tcW w:type="dxa" w:w="1440"/>
          </w:tcPr>
          <w:p>
            <w:r>
              <w:t>MAT/VEH/VESSEL/POLSPD</w:t>
            </w:r>
          </w:p>
        </w:tc>
        <w:tc>
          <w:tcPr>
            <w:tcW w:type="dxa" w:w="1440"/>
          </w:tcPr>
          <w:p>
            <w:r>
              <w:t>Matériel</w:t>
            </w:r>
          </w:p>
        </w:tc>
        <w:tc>
          <w:tcPr>
            <w:tcW w:type="dxa" w:w="1440"/>
          </w:tcPr>
          <w:p>
            <w:r>
              <w:t>Véhicule</w:t>
            </w:r>
          </w:p>
        </w:tc>
        <w:tc>
          <w:tcPr>
            <w:tcW w:type="dxa" w:w="1440"/>
          </w:tcPr>
          <w:p>
            <w:r>
              <w:t>Bateau de police rapide</w:t>
            </w:r>
          </w:p>
        </w:tc>
        <w:tc>
          <w:tcPr>
            <w:tcW w:type="dxa" w:w="1440"/>
          </w:tcPr>
          <w:p>
            <w:r>
              <w:t xml:space="preserve"> Bateau de police rapide</w:t>
            </w:r>
          </w:p>
        </w:tc>
        <w:tc>
          <w:tcPr>
            <w:tcW w:type="dxa" w:w="1440"/>
          </w:tcPr>
          <w:p>
            <w:r/>
          </w:p>
        </w:tc>
      </w:tr>
      <w:tr>
        <w:tc>
          <w:tcPr>
            <w:tcW w:type="dxa" w:w="1440"/>
          </w:tcPr>
          <w:p>
            <w:r>
              <w:t>MAT/VEH/VESSEL/PRV</w:t>
            </w:r>
          </w:p>
        </w:tc>
        <w:tc>
          <w:tcPr>
            <w:tcW w:type="dxa" w:w="1440"/>
          </w:tcPr>
          <w:p>
            <w:r>
              <w:t>Matériel</w:t>
            </w:r>
          </w:p>
        </w:tc>
        <w:tc>
          <w:tcPr>
            <w:tcW w:type="dxa" w:w="1440"/>
          </w:tcPr>
          <w:p>
            <w:r>
              <w:t>Véhicule</w:t>
            </w:r>
          </w:p>
        </w:tc>
        <w:tc>
          <w:tcPr>
            <w:tcW w:type="dxa" w:w="1440"/>
          </w:tcPr>
          <w:p>
            <w:r>
              <w:t>Navire de récupération de la pollution</w:t>
            </w:r>
          </w:p>
        </w:tc>
        <w:tc>
          <w:tcPr>
            <w:tcW w:type="dxa" w:w="1440"/>
          </w:tcPr>
          <w:p>
            <w:r>
              <w:t xml:space="preserve"> Navire de récupération de la pollution</w:t>
            </w:r>
          </w:p>
        </w:tc>
        <w:tc>
          <w:tcPr>
            <w:tcW w:type="dxa" w:w="1440"/>
          </w:tcPr>
          <w:p>
            <w:r/>
          </w:p>
        </w:tc>
      </w:tr>
      <w:tr>
        <w:tc>
          <w:tcPr>
            <w:tcW w:type="dxa" w:w="1440"/>
          </w:tcPr>
          <w:p>
            <w:r>
              <w:t>MAT/VEH/VESSEL/RAFT</w:t>
            </w:r>
          </w:p>
        </w:tc>
        <w:tc>
          <w:tcPr>
            <w:tcW w:type="dxa" w:w="1440"/>
          </w:tcPr>
          <w:p>
            <w:r>
              <w:t>Matériel</w:t>
            </w:r>
          </w:p>
        </w:tc>
        <w:tc>
          <w:tcPr>
            <w:tcW w:type="dxa" w:w="1440"/>
          </w:tcPr>
          <w:p>
            <w:r>
              <w:t>Véhicule</w:t>
            </w:r>
          </w:p>
        </w:tc>
        <w:tc>
          <w:tcPr>
            <w:tcW w:type="dxa" w:w="1440"/>
          </w:tcPr>
          <w:p>
            <w:r>
              <w:t>Radeau</w:t>
            </w:r>
          </w:p>
        </w:tc>
        <w:tc>
          <w:tcPr>
            <w:tcW w:type="dxa" w:w="1440"/>
          </w:tcPr>
          <w:p>
            <w:r>
              <w:t xml:space="preserve"> Une structure flottante plate en bois ou d'autres matériaux pour le transport de personnes ou de marchandises.</w:t>
            </w:r>
          </w:p>
        </w:tc>
        <w:tc>
          <w:tcPr>
            <w:tcW w:type="dxa" w:w="1440"/>
          </w:tcPr>
          <w:p>
            <w:r/>
          </w:p>
        </w:tc>
      </w:tr>
      <w:tr>
        <w:tc>
          <w:tcPr>
            <w:tcW w:type="dxa" w:w="1440"/>
          </w:tcPr>
          <w:p>
            <w:r>
              <w:t>MAT/VEH/VESSEL/RPRSHP</w:t>
            </w:r>
          </w:p>
        </w:tc>
        <w:tc>
          <w:tcPr>
            <w:tcW w:type="dxa" w:w="1440"/>
          </w:tcPr>
          <w:p>
            <w:r>
              <w:t>Matériel</w:t>
            </w:r>
          </w:p>
        </w:tc>
        <w:tc>
          <w:tcPr>
            <w:tcW w:type="dxa" w:w="1440"/>
          </w:tcPr>
          <w:p>
            <w:r>
              <w:t>Véhicule</w:t>
            </w:r>
          </w:p>
        </w:tc>
        <w:tc>
          <w:tcPr>
            <w:tcW w:type="dxa" w:w="1440"/>
          </w:tcPr>
          <w:p>
            <w:r>
              <w:t>Navire de réparation</w:t>
            </w:r>
          </w:p>
        </w:tc>
        <w:tc>
          <w:tcPr>
            <w:tcW w:type="dxa" w:w="1440"/>
          </w:tcPr>
          <w:p>
            <w:r>
              <w:t xml:space="preserve"> Un navire utilisé comme installation de réparation mobile.</w:t>
            </w:r>
          </w:p>
        </w:tc>
        <w:tc>
          <w:tcPr>
            <w:tcW w:type="dxa" w:w="1440"/>
          </w:tcPr>
          <w:p>
            <w:r/>
          </w:p>
        </w:tc>
      </w:tr>
      <w:tr>
        <w:tc>
          <w:tcPr>
            <w:tcW w:type="dxa" w:w="1440"/>
          </w:tcPr>
          <w:p>
            <w:r>
              <w:t>MAT/VEH/VESSEL/SAILVS</w:t>
            </w:r>
          </w:p>
        </w:tc>
        <w:tc>
          <w:tcPr>
            <w:tcW w:type="dxa" w:w="1440"/>
          </w:tcPr>
          <w:p>
            <w:r>
              <w:t>Matériel</w:t>
            </w:r>
          </w:p>
        </w:tc>
        <w:tc>
          <w:tcPr>
            <w:tcW w:type="dxa" w:w="1440"/>
          </w:tcPr>
          <w:p>
            <w:r>
              <w:t>Véhicule</w:t>
            </w:r>
          </w:p>
        </w:tc>
        <w:tc>
          <w:tcPr>
            <w:tcW w:type="dxa" w:w="1440"/>
          </w:tcPr>
          <w:p>
            <w:r>
              <w:t>Voilier</w:t>
            </w:r>
          </w:p>
        </w:tc>
        <w:tc>
          <w:tcPr>
            <w:tcW w:type="dxa" w:w="1440"/>
          </w:tcPr>
          <w:p>
            <w:r>
              <w:t xml:space="preserve"> Un navire de surface dont la principale force motrice est l'énergie éolienne.</w:t>
            </w:r>
          </w:p>
        </w:tc>
        <w:tc>
          <w:tcPr>
            <w:tcW w:type="dxa" w:w="1440"/>
          </w:tcPr>
          <w:p>
            <w:r/>
          </w:p>
        </w:tc>
      </w:tr>
      <w:tr>
        <w:tc>
          <w:tcPr>
            <w:tcW w:type="dxa" w:w="1440"/>
          </w:tcPr>
          <w:p>
            <w:r>
              <w:t>MAT/VEH/VESSEL/SALSHP</w:t>
            </w:r>
          </w:p>
        </w:tc>
        <w:tc>
          <w:tcPr>
            <w:tcW w:type="dxa" w:w="1440"/>
          </w:tcPr>
          <w:p>
            <w:r>
              <w:t>Matériel</w:t>
            </w:r>
          </w:p>
        </w:tc>
        <w:tc>
          <w:tcPr>
            <w:tcW w:type="dxa" w:w="1440"/>
          </w:tcPr>
          <w:p>
            <w:r>
              <w:t>Véhicule</w:t>
            </w:r>
          </w:p>
        </w:tc>
        <w:tc>
          <w:tcPr>
            <w:tcW w:type="dxa" w:w="1440"/>
          </w:tcPr>
          <w:p>
            <w:r>
              <w:t>Navire de sauvetage</w:t>
            </w:r>
          </w:p>
        </w:tc>
        <w:tc>
          <w:tcPr>
            <w:tcW w:type="dxa" w:w="1440"/>
          </w:tcPr>
          <w:p>
            <w:r>
              <w:t xml:space="preserve"> Un navire d'au moins 40 mètres de long utilisé pour fournir des services de sauvetage mobiles, de réparation, de plongée et de secours.</w:t>
            </w:r>
          </w:p>
        </w:tc>
        <w:tc>
          <w:tcPr>
            <w:tcW w:type="dxa" w:w="1440"/>
          </w:tcPr>
          <w:p>
            <w:r/>
          </w:p>
        </w:tc>
      </w:tr>
      <w:tr>
        <w:tc>
          <w:tcPr>
            <w:tcW w:type="dxa" w:w="1440"/>
          </w:tcPr>
          <w:p>
            <w:r>
              <w:t>MAT/VEH/VESSEL/SMLLBO</w:t>
            </w:r>
          </w:p>
        </w:tc>
        <w:tc>
          <w:tcPr>
            <w:tcW w:type="dxa" w:w="1440"/>
          </w:tcPr>
          <w:p>
            <w:r>
              <w:t>Matériel</w:t>
            </w:r>
          </w:p>
        </w:tc>
        <w:tc>
          <w:tcPr>
            <w:tcW w:type="dxa" w:w="1440"/>
          </w:tcPr>
          <w:p>
            <w:r>
              <w:t>Véhicule</w:t>
            </w:r>
          </w:p>
        </w:tc>
        <w:tc>
          <w:tcPr>
            <w:tcW w:type="dxa" w:w="1440"/>
          </w:tcPr>
          <w:p>
            <w:r>
              <w:t>Bateau, petit</w:t>
            </w:r>
          </w:p>
        </w:tc>
        <w:tc>
          <w:tcPr>
            <w:tcW w:type="dxa" w:w="1440"/>
          </w:tcPr>
          <w:p>
            <w:r>
              <w:t xml:space="preserve"> Un petit navire ouvert destiné à traverser la surface de l'eau, généralement propulsé par des rames, bien que parfois par une voile.</w:t>
            </w:r>
          </w:p>
        </w:tc>
        <w:tc>
          <w:tcPr>
            <w:tcW w:type="dxa" w:w="1440"/>
          </w:tcPr>
          <w:p>
            <w:r/>
          </w:p>
        </w:tc>
      </w:tr>
      <w:tr>
        <w:tc>
          <w:tcPr>
            <w:tcW w:type="dxa" w:w="1440"/>
          </w:tcPr>
          <w:p>
            <w:r>
              <w:t>MAT/VEH/VESSEL/SUBMAR</w:t>
            </w:r>
          </w:p>
        </w:tc>
        <w:tc>
          <w:tcPr>
            <w:tcW w:type="dxa" w:w="1440"/>
          </w:tcPr>
          <w:p>
            <w:r>
              <w:t>Matériel</w:t>
            </w:r>
          </w:p>
        </w:tc>
        <w:tc>
          <w:tcPr>
            <w:tcW w:type="dxa" w:w="1440"/>
          </w:tcPr>
          <w:p>
            <w:r>
              <w:t>Véhicule</w:t>
            </w:r>
          </w:p>
        </w:tc>
        <w:tc>
          <w:tcPr>
            <w:tcW w:type="dxa" w:w="1440"/>
          </w:tcPr>
          <w:p>
            <w:r>
              <w:t>Sous-marin</w:t>
            </w:r>
          </w:p>
        </w:tc>
        <w:tc>
          <w:tcPr>
            <w:tcW w:type="dxa" w:w="1440"/>
          </w:tcPr>
          <w:p>
            <w:r>
              <w:t xml:space="preserve"> Un navire de guerre capable de fonctionner sous l'eau et généralement équipé de torpilles, de missiles et d'un périscope.</w:t>
            </w:r>
          </w:p>
        </w:tc>
        <w:tc>
          <w:tcPr>
            <w:tcW w:type="dxa" w:w="1440"/>
          </w:tcPr>
          <w:p>
            <w:r/>
          </w:p>
        </w:tc>
      </w:tr>
      <w:tr>
        <w:tc>
          <w:tcPr>
            <w:tcW w:type="dxa" w:w="1440"/>
          </w:tcPr>
          <w:p>
            <w:r>
              <w:t>MAT/VEH/VESSEL/TANKER</w:t>
            </w:r>
          </w:p>
        </w:tc>
        <w:tc>
          <w:tcPr>
            <w:tcW w:type="dxa" w:w="1440"/>
          </w:tcPr>
          <w:p>
            <w:r>
              <w:t>Matériel</w:t>
            </w:r>
          </w:p>
        </w:tc>
        <w:tc>
          <w:tcPr>
            <w:tcW w:type="dxa" w:w="1440"/>
          </w:tcPr>
          <w:p>
            <w:r>
              <w:t>Véhicule</w:t>
            </w:r>
          </w:p>
        </w:tc>
        <w:tc>
          <w:tcPr>
            <w:tcW w:type="dxa" w:w="1440"/>
          </w:tcPr>
          <w:p>
            <w:r>
              <w:t>Pétrolier</w:t>
            </w:r>
          </w:p>
        </w:tc>
        <w:tc>
          <w:tcPr>
            <w:tcW w:type="dxa" w:w="1440"/>
          </w:tcPr>
          <w:p>
            <w:r>
              <w:t xml:space="preserve"> Un navire conçu pour transporter des liquides, notamment des huiles minérales, en vrac.</w:t>
            </w:r>
          </w:p>
        </w:tc>
        <w:tc>
          <w:tcPr>
            <w:tcW w:type="dxa" w:w="1440"/>
          </w:tcPr>
          <w:p>
            <w:r/>
          </w:p>
        </w:tc>
      </w:tr>
      <w:tr>
        <w:tc>
          <w:tcPr>
            <w:tcW w:type="dxa" w:w="1440"/>
          </w:tcPr>
          <w:p>
            <w:r>
              <w:t>MAT/VEH/VESSEL/TENDER</w:t>
            </w:r>
          </w:p>
        </w:tc>
        <w:tc>
          <w:tcPr>
            <w:tcW w:type="dxa" w:w="1440"/>
          </w:tcPr>
          <w:p>
            <w:r>
              <w:t>Matériel</w:t>
            </w:r>
          </w:p>
        </w:tc>
        <w:tc>
          <w:tcPr>
            <w:tcW w:type="dxa" w:w="1440"/>
          </w:tcPr>
          <w:p>
            <w:r>
              <w:t>Véhicule</w:t>
            </w:r>
          </w:p>
        </w:tc>
        <w:tc>
          <w:tcPr>
            <w:tcW w:type="dxa" w:w="1440"/>
          </w:tcPr>
          <w:p>
            <w:r>
              <w:t>Navire de soutien</w:t>
            </w:r>
          </w:p>
        </w:tc>
        <w:tc>
          <w:tcPr>
            <w:tcW w:type="dxa" w:w="1440"/>
          </w:tcPr>
          <w:p>
            <w:r>
              <w:t xml:space="preserve"> Un navire conçu pour fournir un soutien logistique et des installations de dépôt à d'autres navires.</w:t>
            </w:r>
          </w:p>
        </w:tc>
        <w:tc>
          <w:tcPr>
            <w:tcW w:type="dxa" w:w="1440"/>
          </w:tcPr>
          <w:p>
            <w:r/>
          </w:p>
        </w:tc>
      </w:tr>
      <w:tr>
        <w:tc>
          <w:tcPr>
            <w:tcW w:type="dxa" w:w="1440"/>
          </w:tcPr>
          <w:p>
            <w:r>
              <w:t>MAT/VEH/VESSEL/TUGBOT</w:t>
            </w:r>
          </w:p>
        </w:tc>
        <w:tc>
          <w:tcPr>
            <w:tcW w:type="dxa" w:w="1440"/>
          </w:tcPr>
          <w:p>
            <w:r>
              <w:t>Matériel</w:t>
            </w:r>
          </w:p>
        </w:tc>
        <w:tc>
          <w:tcPr>
            <w:tcW w:type="dxa" w:w="1440"/>
          </w:tcPr>
          <w:p>
            <w:r>
              <w:t>Véhicule</w:t>
            </w:r>
          </w:p>
        </w:tc>
        <w:tc>
          <w:tcPr>
            <w:tcW w:type="dxa" w:w="1440"/>
          </w:tcPr>
          <w:p>
            <w:r>
              <w:t>Remorqueur</w:t>
            </w:r>
          </w:p>
        </w:tc>
        <w:tc>
          <w:tcPr>
            <w:tcW w:type="dxa" w:w="1440"/>
          </w:tcPr>
          <w:p>
            <w:r>
              <w:t xml:space="preserve"> Un petit bateau puissant pour remorquer de plus grands navires.</w:t>
            </w:r>
          </w:p>
        </w:tc>
        <w:tc>
          <w:tcPr>
            <w:tcW w:type="dxa" w:w="1440"/>
          </w:tcPr>
          <w:p>
            <w:r/>
          </w:p>
        </w:tc>
      </w:tr>
      <w:tr>
        <w:tc>
          <w:tcPr>
            <w:tcW w:type="dxa" w:w="1440"/>
          </w:tcPr>
          <w:p>
            <w:r>
              <w:t>ORG/AMBUL</w:t>
            </w:r>
          </w:p>
        </w:tc>
        <w:tc>
          <w:tcPr>
            <w:tcW w:type="dxa" w:w="1440"/>
          </w:tcPr>
          <w:p>
            <w:r>
              <w:t>Organisation</w:t>
            </w:r>
          </w:p>
        </w:tc>
        <w:tc>
          <w:tcPr>
            <w:tcW w:type="dxa" w:w="1440"/>
          </w:tcPr>
          <w:p>
            <w:r>
              <w:t>Ambulances</w:t>
            </w:r>
          </w:p>
        </w:tc>
        <w:tc>
          <w:tcPr>
            <w:tcW w:type="dxa" w:w="1440"/>
          </w:tcPr>
          <w:p>
            <w:r/>
          </w:p>
        </w:tc>
        <w:tc>
          <w:tcPr>
            <w:tcW w:type="dxa" w:w="1440"/>
          </w:tcPr>
          <w:p>
            <w:r>
              <w:t xml:space="preserve"> Service médical spécialisé fournissant un traitement d'urgence et le transport depuis un incident vers une installation médicale.</w:t>
            </w:r>
          </w:p>
        </w:tc>
        <w:tc>
          <w:tcPr>
            <w:tcW w:type="dxa" w:w="1440"/>
          </w:tcPr>
          <w:p>
            <w:r/>
          </w:p>
        </w:tc>
      </w:tr>
      <w:tr>
        <w:tc>
          <w:tcPr>
            <w:tcW w:type="dxa" w:w="1440"/>
          </w:tcPr>
          <w:p>
            <w:r>
              <w:t>ORG/CIVP</w:t>
            </w:r>
          </w:p>
        </w:tc>
        <w:tc>
          <w:tcPr>
            <w:tcW w:type="dxa" w:w="1440"/>
          </w:tcPr>
          <w:p>
            <w:r>
              <w:t>Organisation</w:t>
            </w:r>
          </w:p>
        </w:tc>
        <w:tc>
          <w:tcPr>
            <w:tcW w:type="dxa" w:w="1440"/>
          </w:tcPr>
          <w:p>
            <w:r>
              <w:t>Protection civile</w:t>
            </w:r>
          </w:p>
        </w:tc>
        <w:tc>
          <w:tcPr>
            <w:tcW w:type="dxa" w:w="1440"/>
          </w:tcPr>
          <w:p>
            <w:r/>
          </w:p>
        </w:tc>
        <w:tc>
          <w:tcPr>
            <w:tcW w:type="dxa" w:w="1440"/>
          </w:tcPr>
          <w:p>
            <w:r>
              <w:t xml:space="preserve"> Organisation fournissant des dispositions de protection civile pour les citoyens en dehors du contexte militaire.</w:t>
            </w:r>
          </w:p>
        </w:tc>
        <w:tc>
          <w:tcPr>
            <w:tcW w:type="dxa" w:w="1440"/>
          </w:tcPr>
          <w:p>
            <w:r/>
          </w:p>
        </w:tc>
      </w:tr>
      <w:tr>
        <w:tc>
          <w:tcPr>
            <w:tcW w:type="dxa" w:w="1440"/>
          </w:tcPr>
          <w:p>
            <w:r>
              <w:t>ORG/COASTG</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Agence maritime et des garde-côtes</w:t>
            </w:r>
          </w:p>
        </w:tc>
        <w:tc>
          <w:tcPr>
            <w:tcW w:type="dxa" w:w="1440"/>
          </w:tcPr>
          <w:p>
            <w:r/>
          </w:p>
        </w:tc>
      </w:tr>
      <w:tr>
        <w:tc>
          <w:tcPr>
            <w:tcW w:type="dxa" w:w="1440"/>
          </w:tcPr>
          <w:p>
            <w:r>
              <w:t>ORG/DOCTOR</w:t>
            </w:r>
          </w:p>
        </w:tc>
        <w:tc>
          <w:tcPr>
            <w:tcW w:type="dxa" w:w="1440"/>
          </w:tcPr>
          <w:p>
            <w:r>
              <w:t>Organisation</w:t>
            </w:r>
          </w:p>
        </w:tc>
        <w:tc>
          <w:tcPr>
            <w:tcW w:type="dxa" w:w="1440"/>
          </w:tcPr>
          <w:p>
            <w:r>
              <w:t>Organisation médicale</w:t>
            </w:r>
          </w:p>
        </w:tc>
        <w:tc>
          <w:tcPr>
            <w:tcW w:type="dxa" w:w="1440"/>
          </w:tcPr>
          <w:p>
            <w:r/>
          </w:p>
        </w:tc>
        <w:tc>
          <w:tcPr>
            <w:tcW w:type="dxa" w:w="1440"/>
          </w:tcPr>
          <w:p>
            <w:r>
              <w:t xml:space="preserve"> Organisation fournissant des services médicaux, par exemple des médecins.</w:t>
            </w:r>
          </w:p>
        </w:tc>
        <w:tc>
          <w:tcPr>
            <w:tcW w:type="dxa" w:w="1440"/>
          </w:tcPr>
          <w:p>
            <w:r/>
          </w:p>
        </w:tc>
      </w:tr>
      <w:tr>
        <w:tc>
          <w:tcPr>
            <w:tcW w:type="dxa" w:w="1440"/>
          </w:tcPr>
          <w:p>
            <w:r>
              <w:t>ORG/ENVAGC</w:t>
            </w:r>
          </w:p>
        </w:tc>
        <w:tc>
          <w:tcPr>
            <w:tcW w:type="dxa" w:w="1440"/>
          </w:tcPr>
          <w:p>
            <w:r>
              <w:t>Organisation</w:t>
            </w:r>
          </w:p>
        </w:tc>
        <w:tc>
          <w:tcPr>
            <w:tcW w:type="dxa" w:w="1440"/>
          </w:tcPr>
          <w:p>
            <w:r>
              <w:t>Agence de l'environnement</w:t>
            </w:r>
          </w:p>
        </w:tc>
        <w:tc>
          <w:tcPr>
            <w:tcW w:type="dxa" w:w="1440"/>
          </w:tcPr>
          <w:p>
            <w:r/>
          </w:p>
        </w:tc>
        <w:tc>
          <w:tcPr>
            <w:tcW w:type="dxa" w:w="1440"/>
          </w:tcPr>
          <w:p>
            <w:r>
              <w:t xml:space="preserve"> Agence responsable de tous les aspects de la pollution et des dommages à l'environnement.</w:t>
            </w:r>
          </w:p>
        </w:tc>
        <w:tc>
          <w:tcPr>
            <w:tcW w:type="dxa" w:w="1440"/>
          </w:tcPr>
          <w:p>
            <w:r/>
          </w:p>
        </w:tc>
      </w:tr>
      <w:tr>
        <w:tc>
          <w:tcPr>
            <w:tcW w:type="dxa" w:w="1440"/>
          </w:tcPr>
          <w:p>
            <w:r>
              <w:t>ORG/FIRFS</w:t>
            </w:r>
          </w:p>
        </w:tc>
        <w:tc>
          <w:tcPr>
            <w:tcW w:type="dxa" w:w="1440"/>
          </w:tcPr>
          <w:p>
            <w:r>
              <w:t>Organisation</w:t>
            </w:r>
          </w:p>
        </w:tc>
        <w:tc>
          <w:tcPr>
            <w:tcW w:type="dxa" w:w="1440"/>
          </w:tcPr>
          <w:p>
            <w:r>
              <w:t>Services d'incendie</w:t>
            </w:r>
          </w:p>
        </w:tc>
        <w:tc>
          <w:tcPr>
            <w:tcW w:type="dxa" w:w="1440"/>
          </w:tcPr>
          <w:p>
            <w:r/>
          </w:p>
        </w:tc>
        <w:tc>
          <w:tcPr>
            <w:tcW w:type="dxa" w:w="1440"/>
          </w:tcPr>
          <w:p>
            <w:r>
              <w:t xml:space="preserve"> Services d'incendie</w:t>
            </w:r>
          </w:p>
        </w:tc>
        <w:tc>
          <w:tcPr>
            <w:tcW w:type="dxa" w:w="1440"/>
          </w:tcPr>
          <w:p>
            <w:r/>
          </w:p>
        </w:tc>
      </w:tr>
      <w:tr>
        <w:tc>
          <w:tcPr>
            <w:tcW w:type="dxa" w:w="1440"/>
          </w:tcPr>
          <w:p>
            <w:r>
              <w:t>ORG/GEND</w:t>
            </w:r>
          </w:p>
        </w:tc>
        <w:tc>
          <w:tcPr>
            <w:tcW w:type="dxa" w:w="1440"/>
          </w:tcPr>
          <w:p>
            <w:r>
              <w:t>Organisation</w:t>
            </w:r>
          </w:p>
        </w:tc>
        <w:tc>
          <w:tcPr>
            <w:tcW w:type="dxa" w:w="1440"/>
          </w:tcPr>
          <w:p>
            <w:r>
              <w:t>Gendarmerie</w:t>
            </w:r>
          </w:p>
        </w:tc>
        <w:tc>
          <w:tcPr>
            <w:tcW w:type="dxa" w:w="1440"/>
          </w:tcPr>
          <w:p>
            <w:r/>
          </w:p>
        </w:tc>
        <w:tc>
          <w:tcPr>
            <w:tcW w:type="dxa" w:w="1440"/>
          </w:tcPr>
          <w:p>
            <w:r>
              <w:t xml:space="preserve"> Organisation ayant des missions similaires à celles de la police en dehors des zones urbaines.</w:t>
            </w:r>
          </w:p>
        </w:tc>
        <w:tc>
          <w:tcPr>
            <w:tcW w:type="dxa" w:w="1440"/>
          </w:tcPr>
          <w:p>
            <w:r/>
          </w:p>
        </w:tc>
      </w:tr>
      <w:tr>
        <w:tc>
          <w:tcPr>
            <w:tcW w:type="dxa" w:w="1440"/>
          </w:tcPr>
          <w:p>
            <w:r>
              <w:t>ORG/HOSP</w:t>
            </w:r>
          </w:p>
        </w:tc>
        <w:tc>
          <w:tcPr>
            <w:tcW w:type="dxa" w:w="1440"/>
          </w:tcPr>
          <w:p>
            <w:r>
              <w:t>Organisation</w:t>
            </w:r>
          </w:p>
        </w:tc>
        <w:tc>
          <w:tcPr>
            <w:tcW w:type="dxa" w:w="1440"/>
          </w:tcPr>
          <w:p>
            <w:r>
              <w:t>Hôpitaux</w:t>
            </w:r>
          </w:p>
        </w:tc>
        <w:tc>
          <w:tcPr>
            <w:tcW w:type="dxa" w:w="1440"/>
          </w:tcPr>
          <w:p>
            <w:r/>
          </w:p>
        </w:tc>
        <w:tc>
          <w:tcPr>
            <w:tcW w:type="dxa" w:w="1440"/>
          </w:tcPr>
          <w:p>
            <w:r>
              <w:t xml:space="preserve"> Bâtiment abritant des installations médicales.</w:t>
            </w:r>
          </w:p>
        </w:tc>
        <w:tc>
          <w:tcPr>
            <w:tcW w:type="dxa" w:w="1440"/>
          </w:tcPr>
          <w:p>
            <w:r/>
          </w:p>
        </w:tc>
      </w:tr>
      <w:tr>
        <w:tc>
          <w:tcPr>
            <w:tcW w:type="dxa" w:w="1440"/>
          </w:tcPr>
          <w:p>
            <w:r>
              <w:t>ORG/IDCOM</w:t>
            </w:r>
          </w:p>
        </w:tc>
        <w:tc>
          <w:tcPr>
            <w:tcW w:type="dxa" w:w="1440"/>
          </w:tcPr>
          <w:p>
            <w:r>
              <w:t>Organisation</w:t>
            </w:r>
          </w:p>
        </w:tc>
        <w:tc>
          <w:tcPr>
            <w:tcW w:type="dxa" w:w="1440"/>
          </w:tcPr>
          <w:p>
            <w:r>
              <w:t>Commission d'identification</w:t>
            </w:r>
          </w:p>
        </w:tc>
        <w:tc>
          <w:tcPr>
            <w:tcW w:type="dxa" w:w="1440"/>
          </w:tcPr>
          <w:p>
            <w:r/>
          </w:p>
        </w:tc>
        <w:tc>
          <w:tcPr>
            <w:tcW w:type="dxa" w:w="1440"/>
          </w:tcPr>
          <w:p>
            <w:r>
              <w:t xml:space="preserve"> Un groupe représentant tous les aspects du processus d'identification, mis en place pour examiner et déterminer l'identité des personnes décédées.</w:t>
            </w:r>
          </w:p>
        </w:tc>
        <w:tc>
          <w:tcPr>
            <w:tcW w:type="dxa" w:w="1440"/>
          </w:tcPr>
          <w:p>
            <w:r/>
          </w:p>
        </w:tc>
      </w:tr>
      <w:tr>
        <w:tc>
          <w:tcPr>
            <w:tcW w:type="dxa" w:w="1440"/>
          </w:tcPr>
          <w:p>
            <w:r>
              <w:t>ORG/LCRESF</w:t>
            </w:r>
          </w:p>
        </w:tc>
        <w:tc>
          <w:tcPr>
            <w:tcW w:type="dxa" w:w="1440"/>
          </w:tcPr>
          <w:p>
            <w:r>
              <w:t>Organisation</w:t>
            </w:r>
          </w:p>
        </w:tc>
        <w:tc>
          <w:tcPr>
            <w:tcW w:type="dxa" w:w="1440"/>
          </w:tcPr>
          <w:p>
            <w:r>
              <w:t>Forum de résilience local</w:t>
            </w:r>
          </w:p>
        </w:tc>
        <w:tc>
          <w:tcPr>
            <w:tcW w:type="dxa" w:w="1440"/>
          </w:tcPr>
          <w:p>
            <w:r/>
          </w:p>
        </w:tc>
        <w:tc>
          <w:tcPr>
            <w:tcW w:type="dxa" w:w="1440"/>
          </w:tcPr>
          <w:p>
            <w:r>
              <w:t xml:space="preserve"> Le groupe de tous les intervenants de catégorie 1 et de catégorie 2 dans une zone géographique de la police.</w:t>
            </w:r>
          </w:p>
        </w:tc>
        <w:tc>
          <w:tcPr>
            <w:tcW w:type="dxa" w:w="1440"/>
          </w:tcPr>
          <w:p>
            <w:r/>
          </w:p>
        </w:tc>
      </w:tr>
      <w:tr>
        <w:tc>
          <w:tcPr>
            <w:tcW w:type="dxa" w:w="1440"/>
          </w:tcPr>
          <w:p>
            <w:r>
              <w:t>ORG/LOCAUT</w:t>
            </w:r>
          </w:p>
        </w:tc>
        <w:tc>
          <w:tcPr>
            <w:tcW w:type="dxa" w:w="1440"/>
          </w:tcPr>
          <w:p>
            <w:r>
              <w:t>Organisation</w:t>
            </w:r>
          </w:p>
        </w:tc>
        <w:tc>
          <w:tcPr>
            <w:tcW w:type="dxa" w:w="1440"/>
          </w:tcPr>
          <w:p>
            <w:r>
              <w:t>Autorité locale</w:t>
            </w:r>
          </w:p>
        </w:tc>
        <w:tc>
          <w:tcPr>
            <w:tcW w:type="dxa" w:w="1440"/>
          </w:tcPr>
          <w:p>
            <w:r/>
          </w:p>
        </w:tc>
        <w:tc>
          <w:tcPr>
            <w:tcW w:type="dxa" w:w="1440"/>
          </w:tcPr>
          <w:p>
            <w:r>
              <w:t xml:space="preserve"> Terme désignant l'organisation gouvernementale locale responsable de la prestation de services publics dans une zone géographique.</w:t>
            </w:r>
          </w:p>
        </w:tc>
        <w:tc>
          <w:tcPr>
            <w:tcW w:type="dxa" w:w="1440"/>
          </w:tcPr>
          <w:p>
            <w:r/>
          </w:p>
        </w:tc>
      </w:tr>
      <w:tr>
        <w:tc>
          <w:tcPr>
            <w:tcW w:type="dxa" w:w="1440"/>
          </w:tcPr>
          <w:p>
            <w:r>
              <w:t>ORG/MARAGC</w:t>
            </w:r>
          </w:p>
        </w:tc>
        <w:tc>
          <w:tcPr>
            <w:tcW w:type="dxa" w:w="1440"/>
          </w:tcPr>
          <w:p>
            <w:r>
              <w:t>Organisation</w:t>
            </w:r>
          </w:p>
        </w:tc>
        <w:tc>
          <w:tcPr>
            <w:tcW w:type="dxa" w:w="1440"/>
          </w:tcPr>
          <w:p>
            <w:r>
              <w:t>Agence maritime et des garde-côtes</w:t>
            </w:r>
          </w:p>
        </w:tc>
        <w:tc>
          <w:tcPr>
            <w:tcW w:type="dxa" w:w="1440"/>
          </w:tcPr>
          <w:p>
            <w:r/>
          </w:p>
        </w:tc>
        <w:tc>
          <w:tcPr>
            <w:tcW w:type="dxa" w:w="1440"/>
          </w:tcPr>
          <w:p>
            <w:r>
              <w:t xml:space="preserve"> Cela comprend la mobilisation, l'organisation et l'affectation de ressources adéquates pour répondre aux personnes en détresse en mer ou aux personnes exposées à un risque de blessure ou de décès sur les falaises et le littoral. Exemples : L'Agence maritime et des garde-côtes (MCA) au Royaume-Uni est responsable de l'initiation et de la coordination des opérations de recherche et de sauvetage maritimes civiles (SAR). Également connue sous le nom de Ryhswaterstrat Coast Gand (Pays-Bas) — Insea.</w:t>
            </w:r>
          </w:p>
        </w:tc>
        <w:tc>
          <w:tcPr>
            <w:tcW w:type="dxa" w:w="1440"/>
          </w:tcPr>
          <w:p>
            <w:r/>
          </w:p>
        </w:tc>
      </w:tr>
      <w:tr>
        <w:tc>
          <w:tcPr>
            <w:tcW w:type="dxa" w:w="1440"/>
          </w:tcPr>
          <w:p>
            <w:r>
              <w:t>ORG/METAGC</w:t>
            </w:r>
          </w:p>
        </w:tc>
        <w:tc>
          <w:tcPr>
            <w:tcW w:type="dxa" w:w="1440"/>
          </w:tcPr>
          <w:p>
            <w:r>
              <w:t>Organisation</w:t>
            </w:r>
          </w:p>
        </w:tc>
        <w:tc>
          <w:tcPr>
            <w:tcW w:type="dxa" w:w="1440"/>
          </w:tcPr>
          <w:p>
            <w:r>
              <w:t>Agence météorologique</w:t>
            </w:r>
          </w:p>
        </w:tc>
        <w:tc>
          <w:tcPr>
            <w:tcW w:type="dxa" w:w="1440"/>
          </w:tcPr>
          <w:p>
            <w:r/>
          </w:p>
        </w:tc>
        <w:tc>
          <w:tcPr>
            <w:tcW w:type="dxa" w:w="1440"/>
          </w:tcPr>
          <w:p>
            <w:r>
              <w:t xml:space="preserve"> Organisation fournissant des informations sur la météo.</w:t>
            </w:r>
          </w:p>
        </w:tc>
        <w:tc>
          <w:tcPr>
            <w:tcW w:type="dxa" w:w="1440"/>
          </w:tcPr>
          <w:p>
            <w:r/>
          </w:p>
        </w:tc>
      </w:tr>
      <w:tr>
        <w:tc>
          <w:tcPr>
            <w:tcW w:type="dxa" w:w="1440"/>
          </w:tcPr>
          <w:p>
            <w:r>
              <w:t>ORG/MIL</w:t>
            </w:r>
          </w:p>
        </w:tc>
        <w:tc>
          <w:tcPr>
            <w:tcW w:type="dxa" w:w="1440"/>
          </w:tcPr>
          <w:p>
            <w:r>
              <w:t>Organisation</w:t>
            </w:r>
          </w:p>
        </w:tc>
        <w:tc>
          <w:tcPr>
            <w:tcW w:type="dxa" w:w="1440"/>
          </w:tcPr>
          <w:p>
            <w:r>
              <w:t>Militaire</w:t>
            </w:r>
          </w:p>
        </w:tc>
        <w:tc>
          <w:tcPr>
            <w:tcW w:type="dxa" w:w="1440"/>
          </w:tcPr>
          <w:p>
            <w:r/>
          </w:p>
        </w:tc>
        <w:tc>
          <w:tcPr>
            <w:tcW w:type="dxa" w:w="1440"/>
          </w:tcPr>
          <w:p>
            <w:r>
              <w:t xml:space="preserve"> Terme utilisé pour décrire les forces armées.</w:t>
            </w:r>
          </w:p>
        </w:tc>
        <w:tc>
          <w:tcPr>
            <w:tcW w:type="dxa" w:w="1440"/>
          </w:tcPr>
          <w:p>
            <w:r/>
          </w:p>
        </w:tc>
      </w:tr>
      <w:tr>
        <w:tc>
          <w:tcPr>
            <w:tcW w:type="dxa" w:w="1440"/>
          </w:tcPr>
          <w:p>
            <w:r>
              <w:t>ORG/NGO</w:t>
            </w:r>
          </w:p>
        </w:tc>
        <w:tc>
          <w:tcPr>
            <w:tcW w:type="dxa" w:w="1440"/>
          </w:tcPr>
          <w:p>
            <w:r>
              <w:t>Organisation</w:t>
            </w:r>
          </w:p>
        </w:tc>
        <w:tc>
          <w:tcPr>
            <w:tcW w:type="dxa" w:w="1440"/>
          </w:tcPr>
          <w:p>
            <w:r>
              <w:t>Organisation humanitaire non gouvernementale</w:t>
            </w:r>
          </w:p>
        </w:tc>
        <w:tc>
          <w:tcPr>
            <w:tcW w:type="dxa" w:w="1440"/>
          </w:tcPr>
          <w:p>
            <w:r/>
          </w:p>
        </w:tc>
        <w:tc>
          <w:tcPr>
            <w:tcW w:type="dxa" w:w="1440"/>
          </w:tcPr>
          <w:p>
            <w:r>
              <w:t xml:space="preserve"> Organisations caritatives telles que la Croix-Rouge, Oxfam, etc.</w:t>
            </w:r>
          </w:p>
        </w:tc>
        <w:tc>
          <w:tcPr>
            <w:tcW w:type="dxa" w:w="1440"/>
          </w:tcPr>
          <w:p>
            <w:r/>
          </w:p>
        </w:tc>
      </w:tr>
      <w:tr>
        <w:tc>
          <w:tcPr>
            <w:tcW w:type="dxa" w:w="1440"/>
          </w:tcPr>
          <w:p>
            <w:r>
              <w:t>ORG/POLCNG</w:t>
            </w:r>
          </w:p>
        </w:tc>
        <w:tc>
          <w:tcPr>
            <w:tcW w:type="dxa" w:w="1440"/>
          </w:tcPr>
          <w:p>
            <w:r>
              <w:t>Organisation</w:t>
            </w:r>
          </w:p>
        </w:tc>
        <w:tc>
          <w:tcPr>
            <w:tcW w:type="dxa" w:w="1440"/>
          </w:tcPr>
          <w:p>
            <w:r>
              <w:t>Groupe consultatif de la communauté policière</w:t>
            </w:r>
          </w:p>
        </w:tc>
        <w:tc>
          <w:tcPr>
            <w:tcW w:type="dxa" w:w="1440"/>
          </w:tcPr>
          <w:p>
            <w:r/>
          </w:p>
        </w:tc>
        <w:tc>
          <w:tcPr>
            <w:tcW w:type="dxa" w:w="1440"/>
          </w:tcPr>
          <w:p>
            <w:r>
              <w:t xml:space="preserve"> Organisation représentant un groupe communautaire spécifique dans ses relations avec la police.</w:t>
            </w:r>
          </w:p>
        </w:tc>
        <w:tc>
          <w:tcPr>
            <w:tcW w:type="dxa" w:w="1440"/>
          </w:tcPr>
          <w:p>
            <w:r/>
          </w:p>
        </w:tc>
      </w:tr>
      <w:tr>
        <w:tc>
          <w:tcPr>
            <w:tcW w:type="dxa" w:w="1440"/>
          </w:tcPr>
          <w:p>
            <w:r>
              <w:t>ORG/POLICE</w:t>
            </w:r>
          </w:p>
        </w:tc>
        <w:tc>
          <w:tcPr>
            <w:tcW w:type="dxa" w:w="1440"/>
          </w:tcPr>
          <w:p>
            <w:r>
              <w:t>Organisation</w:t>
            </w:r>
          </w:p>
        </w:tc>
        <w:tc>
          <w:tcPr>
            <w:tcW w:type="dxa" w:w="1440"/>
          </w:tcPr>
          <w:p>
            <w:r>
              <w:t>Police</w:t>
            </w:r>
          </w:p>
        </w:tc>
        <w:tc>
          <w:tcPr>
            <w:tcW w:type="dxa" w:w="1440"/>
          </w:tcPr>
          <w:p>
            <w:r/>
          </w:p>
        </w:tc>
        <w:tc>
          <w:tcPr>
            <w:tcW w:type="dxa" w:w="1440"/>
          </w:tcPr>
          <w:p>
            <w:r>
              <w:t xml:space="preserve"> Organisation chargée de maintenir la loi et l'ordre.</w:t>
            </w:r>
          </w:p>
        </w:tc>
        <w:tc>
          <w:tcPr>
            <w:tcW w:type="dxa" w:w="1440"/>
          </w:tcPr>
          <w:p>
            <w:r/>
          </w:p>
        </w:tc>
      </w:tr>
      <w:tr>
        <w:tc>
          <w:tcPr>
            <w:tcW w:type="dxa" w:w="1440"/>
          </w:tcPr>
          <w:p>
            <w:r>
              <w:t>ORG/RGRESF</w:t>
            </w:r>
          </w:p>
        </w:tc>
        <w:tc>
          <w:tcPr>
            <w:tcW w:type="dxa" w:w="1440"/>
          </w:tcPr>
          <w:p>
            <w:r>
              <w:t>Organisation</w:t>
            </w:r>
          </w:p>
        </w:tc>
        <w:tc>
          <w:tcPr>
            <w:tcW w:type="dxa" w:w="1440"/>
          </w:tcPr>
          <w:p>
            <w:r>
              <w:t>Forum régional de résilience</w:t>
            </w:r>
          </w:p>
        </w:tc>
        <w:tc>
          <w:tcPr>
            <w:tcW w:type="dxa" w:w="1440"/>
          </w:tcPr>
          <w:p>
            <w:r/>
          </w:p>
        </w:tc>
        <w:tc>
          <w:tcPr>
            <w:tcW w:type="dxa" w:w="1440"/>
          </w:tcPr>
          <w:p>
            <w:r>
              <w:t xml:space="preserve"> Un forum créé par un bureau du gouvernement pour discuter de la résilience civile d'un point de vue régional.</w:t>
            </w:r>
          </w:p>
        </w:tc>
        <w:tc>
          <w:tcPr>
            <w:tcW w:type="dxa" w:w="1440"/>
          </w:tcPr>
          <w:p>
            <w:r/>
          </w:p>
        </w:tc>
      </w:tr>
      <w:tr>
        <w:tc>
          <w:tcPr>
            <w:tcW w:type="dxa" w:w="1440"/>
          </w:tcPr>
          <w:p>
            <w:r>
              <w:t>ORG/SPADPV</w:t>
            </w:r>
          </w:p>
        </w:tc>
        <w:tc>
          <w:tcPr>
            <w:tcW w:type="dxa" w:w="1440"/>
          </w:tcPr>
          <w:p>
            <w:r>
              <w:t>Organisation</w:t>
            </w:r>
          </w:p>
        </w:tc>
        <w:tc>
          <w:tcPr>
            <w:tcW w:type="dxa" w:w="1440"/>
          </w:tcPr>
          <w:p>
            <w:r>
              <w:t>Fournisseurs de conseils spécialisés</w:t>
            </w:r>
          </w:p>
        </w:tc>
        <w:tc>
          <w:tcPr>
            <w:tcW w:type="dxa" w:w="1440"/>
          </w:tcPr>
          <w:p>
            <w:r/>
          </w:p>
        </w:tc>
        <w:tc>
          <w:tcPr>
            <w:tcW w:type="dxa" w:w="1440"/>
          </w:tcPr>
          <w:p>
            <w:r>
              <w:t xml:space="preserve"> Quelques exemples : Chemet — Un programme administré par le Bureau météorologique fournissant des informations sur les conditions météorologiques telles qu'elles affectent un incident impliquant des produits chimiques dangereux. Bellwin Scheme — Programme britannique fournissant une aide financière aux autorités locales en cas de catastrophe majeure. Chemdata — Système informatique spécialisé pour obtenir des informations sur les matières dangereuses. Tremcard — Carte d'action d'urgence transportée dans les véhicules transportant des matières dangereuses. Code Kemmler — Code d'action d'urgence pour la manipulation de matières dangereuses. Hazchem — Système informatique spécialisé pour obtenir des informations sur les matières dangereuses. Code d'action d'urgence — Code d'action d'urgence sur les côtés et l'arrière des véhicules transportant des matières dangereuses. Fournit des conseils sur les méthodes d'atténuation, l'évacuation et le numéro de contact. Numéro ONU — Base de données répertoriant les propriétés et les procédures d'action d'urgence pour les produits chimiques et les matières dangereuses.</w:t>
            </w:r>
          </w:p>
        </w:tc>
        <w:tc>
          <w:tcPr>
            <w:tcW w:type="dxa" w:w="1440"/>
          </w:tcPr>
          <w:p>
            <w:r/>
          </w:p>
        </w:tc>
      </w:tr>
      <w:tr>
        <w:tc>
          <w:tcPr>
            <w:tcW w:type="dxa" w:w="1440"/>
          </w:tcPr>
          <w:p>
            <w:r>
              <w:t>ORG/TRS</w:t>
            </w:r>
          </w:p>
        </w:tc>
        <w:tc>
          <w:tcPr>
            <w:tcW w:type="dxa" w:w="1440"/>
          </w:tcPr>
          <w:p>
            <w:r>
              <w:t>Organisation</w:t>
            </w:r>
          </w:p>
        </w:tc>
        <w:tc>
          <w:tcPr>
            <w:tcW w:type="dxa" w:w="1440"/>
          </w:tcPr>
          <w:p>
            <w:r>
              <w:t>Services de sauvetage technique</w:t>
            </w:r>
          </w:p>
        </w:tc>
        <w:tc>
          <w:tcPr>
            <w:tcW w:type="dxa" w:w="1440"/>
          </w:tcPr>
          <w:p>
            <w:r/>
          </w:p>
        </w:tc>
        <w:tc>
          <w:tcPr>
            <w:tcW w:type="dxa" w:w="1440"/>
          </w:tcPr>
          <w:p>
            <w:r>
              <w:t xml:space="preserve"> Par exemple, le THW en Allemagne.</w:t>
            </w:r>
          </w:p>
        </w:tc>
        <w:tc>
          <w:tcPr>
            <w:tcW w:type="dxa" w:w="1440"/>
          </w:tcPr>
          <w:p>
            <w:r/>
          </w:p>
        </w:tc>
      </w:tr>
      <w:tr>
        <w:tc>
          <w:tcPr>
            <w:tcW w:type="dxa" w:w="1440"/>
          </w:tcPr>
          <w:p>
            <w:r>
              <w:t>ORG/WATAGC</w:t>
            </w:r>
          </w:p>
        </w:tc>
        <w:tc>
          <w:tcPr>
            <w:tcW w:type="dxa" w:w="1440"/>
          </w:tcPr>
          <w:p>
            <w:r>
              <w:t>Organisation</w:t>
            </w:r>
          </w:p>
        </w:tc>
        <w:tc>
          <w:tcPr>
            <w:tcW w:type="dxa" w:w="1440"/>
          </w:tcPr>
          <w:p>
            <w:r>
              <w:t>Fournisseurs d'eau</w:t>
            </w:r>
          </w:p>
        </w:tc>
        <w:tc>
          <w:tcPr>
            <w:tcW w:type="dxa" w:w="1440"/>
          </w:tcPr>
          <w:p>
            <w:r/>
          </w:p>
        </w:tc>
        <w:tc>
          <w:tcPr>
            <w:tcW w:type="dxa" w:w="1440"/>
          </w:tcPr>
          <w:p>
            <w:r>
              <w:t xml:space="preserve"> Fournisseurs d'eau : Un terme utilisé pour décrire les entreprises ayant l'obligation légale de fournir de l'eau. NUTS — Description néerlandaise des fournisseurs d'eau et d'autres fournisseurs de services publics.</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D2528ECE-E758-4B47-A6FD-B7D2D1EF4003}"/>
</file>

<file path=customXml/itemProps3.xml><?xml version="1.0" encoding="utf-8"?>
<ds:datastoreItem xmlns:ds="http://schemas.openxmlformats.org/officeDocument/2006/customXml" ds:itemID="{738DC243-48C4-4841-B634-7F159E7ACAE4}"/>
</file>

<file path=customXml/itemProps4.xml><?xml version="1.0" encoding="utf-8"?>
<ds:datastoreItem xmlns:ds="http://schemas.openxmlformats.org/officeDocument/2006/customXml" ds:itemID="{AB1DCD93-813F-4CBF-935C-AE53BF0865CC}"/>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